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749" w:rsidRDefault="001D19E5">
      <w:pPr>
        <w:autoSpaceDE w:val="0"/>
        <w:autoSpaceDN w:val="0"/>
        <w:spacing w:after="78" w:line="220" w:lineRule="exac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698.1pt;width:513.75pt;height:707.25pt;z-index:251661312;mso-position-horizontal:center;mso-position-horizontal-relative:text;mso-position-vertical:absolute;mso-position-vertical-relative:text;mso-width-relative:page;mso-height-relative:page">
            <v:imagedata r:id="rId7" o:title="окр.мир"/>
            <w10:wrap type="square"/>
          </v:shape>
        </w:pict>
      </w:r>
    </w:p>
    <w:p w:rsidR="001D19E5" w:rsidRDefault="001D19E5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D19E5" w:rsidRDefault="001D19E5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D19E5" w:rsidRDefault="001D19E5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D19E5" w:rsidRDefault="001D19E5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A5749" w:rsidRPr="00E80A20" w:rsidRDefault="00E80A20">
      <w:pPr>
        <w:autoSpaceDE w:val="0"/>
        <w:autoSpaceDN w:val="0"/>
        <w:spacing w:after="0" w:line="230" w:lineRule="auto"/>
        <w:ind w:left="1494"/>
        <w:rPr>
          <w:lang w:val="ru-RU"/>
        </w:rPr>
      </w:pPr>
      <w:bookmarkStart w:id="0" w:name="_GoBack"/>
      <w:bookmarkEnd w:id="0"/>
      <w:r w:rsidRPr="00E80A20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2A5749" w:rsidRPr="00E80A20" w:rsidRDefault="00E80A20">
      <w:pPr>
        <w:autoSpaceDE w:val="0"/>
        <w:autoSpaceDN w:val="0"/>
        <w:spacing w:before="670" w:after="0" w:line="230" w:lineRule="auto"/>
        <w:ind w:right="2634"/>
        <w:jc w:val="right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Камчатского края</w:t>
      </w:r>
    </w:p>
    <w:p w:rsidR="002A5749" w:rsidRPr="00E80A20" w:rsidRDefault="00E80A20">
      <w:pPr>
        <w:autoSpaceDE w:val="0"/>
        <w:autoSpaceDN w:val="0"/>
        <w:spacing w:before="670" w:after="0" w:line="230" w:lineRule="auto"/>
        <w:ind w:right="2706"/>
        <w:jc w:val="right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Глава </w:t>
      </w:r>
      <w:proofErr w:type="spellStart"/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Карагинского</w:t>
      </w:r>
      <w:proofErr w:type="spellEnd"/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 муниципального района</w:t>
      </w:r>
    </w:p>
    <w:p w:rsidR="002A5749" w:rsidRPr="00E80A20" w:rsidRDefault="00E80A20">
      <w:pPr>
        <w:autoSpaceDE w:val="0"/>
        <w:autoSpaceDN w:val="0"/>
        <w:spacing w:before="670" w:after="1376" w:line="230" w:lineRule="auto"/>
        <w:ind w:right="3748"/>
        <w:jc w:val="right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МБОУ "</w:t>
      </w:r>
      <w:proofErr w:type="spellStart"/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Оссорская</w:t>
      </w:r>
      <w:proofErr w:type="spellEnd"/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 СШ"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22"/>
        <w:gridCol w:w="3620"/>
        <w:gridCol w:w="3060"/>
      </w:tblGrid>
      <w:tr w:rsidR="002A5749">
        <w:trPr>
          <w:trHeight w:hRule="exact" w:val="274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2A5749" w:rsidRDefault="00E80A20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2A5749" w:rsidRDefault="00E80A20">
            <w:pPr>
              <w:autoSpaceDE w:val="0"/>
              <w:autoSpaceDN w:val="0"/>
              <w:spacing w:before="48" w:after="0" w:line="230" w:lineRule="auto"/>
              <w:ind w:left="4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060" w:type="dxa"/>
            <w:tcMar>
              <w:left w:w="0" w:type="dxa"/>
              <w:right w:w="0" w:type="dxa"/>
            </w:tcMar>
          </w:tcPr>
          <w:p w:rsidR="002A5749" w:rsidRDefault="00E80A20">
            <w:pPr>
              <w:autoSpaceDE w:val="0"/>
              <w:autoSpaceDN w:val="0"/>
              <w:spacing w:before="48" w:after="0" w:line="230" w:lineRule="auto"/>
              <w:ind w:left="3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2A5749">
        <w:trPr>
          <w:trHeight w:hRule="exact" w:val="200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2A5749" w:rsidRDefault="00E80A20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2A5749" w:rsidRDefault="00E80A20">
            <w:pPr>
              <w:autoSpaceDE w:val="0"/>
              <w:autoSpaceDN w:val="0"/>
              <w:spacing w:after="0" w:line="230" w:lineRule="auto"/>
              <w:ind w:left="4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УМР</w:t>
            </w:r>
          </w:p>
        </w:tc>
        <w:tc>
          <w:tcPr>
            <w:tcW w:w="3060" w:type="dxa"/>
            <w:tcMar>
              <w:left w:w="0" w:type="dxa"/>
              <w:right w:w="0" w:type="dxa"/>
            </w:tcMar>
          </w:tcPr>
          <w:p w:rsidR="002A5749" w:rsidRDefault="00E80A20">
            <w:pPr>
              <w:autoSpaceDE w:val="0"/>
              <w:autoSpaceDN w:val="0"/>
              <w:spacing w:after="0" w:line="230" w:lineRule="auto"/>
              <w:ind w:left="3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2A5749">
        <w:trPr>
          <w:trHeight w:hRule="exact" w:val="484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2A5749" w:rsidRDefault="00E80A20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 начальных классов</w:t>
            </w: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2A5749" w:rsidRDefault="00E80A20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______________Пустовит ОС</w:t>
            </w:r>
          </w:p>
        </w:tc>
        <w:tc>
          <w:tcPr>
            <w:tcW w:w="3060" w:type="dxa"/>
            <w:tcMar>
              <w:left w:w="0" w:type="dxa"/>
              <w:right w:w="0" w:type="dxa"/>
            </w:tcMar>
          </w:tcPr>
          <w:p w:rsidR="002A5749" w:rsidRDefault="00E80A20">
            <w:pPr>
              <w:autoSpaceDE w:val="0"/>
              <w:autoSpaceDN w:val="0"/>
              <w:spacing w:before="198" w:after="0" w:line="230" w:lineRule="auto"/>
              <w:ind w:left="3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______________Лех ЛН</w:t>
            </w:r>
          </w:p>
        </w:tc>
      </w:tr>
    </w:tbl>
    <w:p w:rsidR="002A5749" w:rsidRDefault="002A5749">
      <w:pPr>
        <w:autoSpaceDE w:val="0"/>
        <w:autoSpaceDN w:val="0"/>
        <w:spacing w:after="0" w:line="62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62"/>
        <w:gridCol w:w="2740"/>
        <w:gridCol w:w="3280"/>
      </w:tblGrid>
      <w:tr w:rsidR="002A5749">
        <w:trPr>
          <w:trHeight w:hRule="exact" w:val="374"/>
        </w:trPr>
        <w:tc>
          <w:tcPr>
            <w:tcW w:w="3062" w:type="dxa"/>
            <w:tcMar>
              <w:left w:w="0" w:type="dxa"/>
              <w:right w:w="0" w:type="dxa"/>
            </w:tcMar>
          </w:tcPr>
          <w:p w:rsidR="002A5749" w:rsidRDefault="00E80A20">
            <w:pPr>
              <w:autoSpaceDE w:val="0"/>
              <w:autoSpaceDN w:val="0"/>
              <w:spacing w:before="6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2740" w:type="dxa"/>
            <w:tcMar>
              <w:left w:w="0" w:type="dxa"/>
              <w:right w:w="0" w:type="dxa"/>
            </w:tcMar>
          </w:tcPr>
          <w:p w:rsidR="002A5749" w:rsidRDefault="00E80A20">
            <w:pPr>
              <w:autoSpaceDE w:val="0"/>
              <w:autoSpaceDN w:val="0"/>
              <w:spacing w:before="60" w:after="0" w:line="230" w:lineRule="auto"/>
              <w:ind w:left="4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</w:t>
            </w:r>
          </w:p>
        </w:tc>
        <w:tc>
          <w:tcPr>
            <w:tcW w:w="3280" w:type="dxa"/>
            <w:tcMar>
              <w:left w:w="0" w:type="dxa"/>
              <w:right w:w="0" w:type="dxa"/>
            </w:tcMar>
          </w:tcPr>
          <w:p w:rsidR="002A5749" w:rsidRDefault="00E80A20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</w:t>
            </w:r>
          </w:p>
        </w:tc>
      </w:tr>
      <w:tr w:rsidR="002A5749">
        <w:trPr>
          <w:trHeight w:hRule="exact" w:val="380"/>
        </w:trPr>
        <w:tc>
          <w:tcPr>
            <w:tcW w:w="3062" w:type="dxa"/>
            <w:tcMar>
              <w:left w:w="0" w:type="dxa"/>
              <w:right w:w="0" w:type="dxa"/>
            </w:tcMar>
          </w:tcPr>
          <w:p w:rsidR="002A5749" w:rsidRDefault="00E80A20">
            <w:pPr>
              <w:autoSpaceDE w:val="0"/>
              <w:autoSpaceDN w:val="0"/>
              <w:spacing w:before="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______________Самарина ОН</w:t>
            </w:r>
          </w:p>
        </w:tc>
        <w:tc>
          <w:tcPr>
            <w:tcW w:w="2740" w:type="dxa"/>
            <w:tcMar>
              <w:left w:w="0" w:type="dxa"/>
              <w:right w:w="0" w:type="dxa"/>
            </w:tcMar>
          </w:tcPr>
          <w:p w:rsidR="002A5749" w:rsidRDefault="00E80A20">
            <w:pPr>
              <w:autoSpaceDE w:val="0"/>
              <w:autoSpaceDN w:val="0"/>
              <w:spacing w:before="94" w:after="0" w:line="230" w:lineRule="auto"/>
              <w:ind w:left="45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 w:rsidR="005A5F1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</w:t>
            </w:r>
            <w:r w:rsidR="005A5F1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__________2022г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 г.</w:t>
            </w:r>
          </w:p>
        </w:tc>
        <w:tc>
          <w:tcPr>
            <w:tcW w:w="3280" w:type="dxa"/>
            <w:tcMar>
              <w:left w:w="0" w:type="dxa"/>
              <w:right w:w="0" w:type="dxa"/>
            </w:tcMar>
          </w:tcPr>
          <w:p w:rsidR="002A5749" w:rsidRDefault="00E80A20">
            <w:pPr>
              <w:autoSpaceDE w:val="0"/>
              <w:autoSpaceDN w:val="0"/>
              <w:spacing w:before="94" w:after="0" w:line="230" w:lineRule="auto"/>
              <w:ind w:right="1406"/>
              <w:jc w:val="right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</w:t>
            </w:r>
            <w:r w:rsidR="005A5F1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  г.</w:t>
            </w:r>
          </w:p>
        </w:tc>
      </w:tr>
    </w:tbl>
    <w:p w:rsidR="002A5749" w:rsidRPr="005A5F1C" w:rsidRDefault="00E80A20">
      <w:pPr>
        <w:autoSpaceDE w:val="0"/>
        <w:autoSpaceDN w:val="0"/>
        <w:spacing w:before="122" w:after="0" w:line="230" w:lineRule="auto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w w:val="102"/>
          <w:sz w:val="20"/>
        </w:rPr>
        <w:t>Протокол</w:t>
      </w:r>
      <w:proofErr w:type="spellEnd"/>
      <w:r>
        <w:rPr>
          <w:rFonts w:ascii="Times New Roman" w:eastAsia="Times New Roman" w:hAnsi="Times New Roman"/>
          <w:color w:val="000000"/>
          <w:w w:val="102"/>
          <w:sz w:val="20"/>
        </w:rPr>
        <w:t xml:space="preserve"> №</w:t>
      </w:r>
      <w:r w:rsidR="005A5F1C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</w:t>
      </w:r>
    </w:p>
    <w:p w:rsidR="002A5749" w:rsidRDefault="00E80A20">
      <w:pPr>
        <w:autoSpaceDE w:val="0"/>
        <w:autoSpaceDN w:val="0"/>
        <w:spacing w:before="182" w:after="0" w:line="230" w:lineRule="auto"/>
      </w:pPr>
      <w:proofErr w:type="spellStart"/>
      <w:r>
        <w:rPr>
          <w:rFonts w:ascii="Times New Roman" w:eastAsia="Times New Roman" w:hAnsi="Times New Roman"/>
          <w:color w:val="000000"/>
          <w:w w:val="102"/>
          <w:sz w:val="20"/>
        </w:rPr>
        <w:t>от</w:t>
      </w:r>
      <w:proofErr w:type="spellEnd"/>
      <w:r>
        <w:rPr>
          <w:rFonts w:ascii="Times New Roman" w:eastAsia="Times New Roman" w:hAnsi="Times New Roman"/>
          <w:color w:val="000000"/>
          <w:w w:val="102"/>
          <w:sz w:val="20"/>
        </w:rPr>
        <w:t xml:space="preserve"> "</w:t>
      </w:r>
      <w:r w:rsidR="005A5F1C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</w:t>
      </w:r>
      <w:r>
        <w:rPr>
          <w:rFonts w:ascii="Times New Roman" w:eastAsia="Times New Roman" w:hAnsi="Times New Roman"/>
          <w:color w:val="000000"/>
          <w:w w:val="102"/>
          <w:sz w:val="20"/>
        </w:rPr>
        <w:t>"</w:t>
      </w:r>
      <w:r w:rsidR="005A5F1C" w:rsidRPr="005A5F1C">
        <w:rPr>
          <w:rFonts w:ascii="Times New Roman" w:eastAsia="Times New Roman" w:hAnsi="Times New Roman"/>
          <w:color w:val="000000"/>
          <w:w w:val="102"/>
          <w:sz w:val="20"/>
          <w:u w:val="single"/>
          <w:lang w:val="ru-RU"/>
        </w:rPr>
        <w:t>мая</w:t>
      </w:r>
      <w:r w:rsidR="005A5F1C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w w:val="102"/>
          <w:sz w:val="20"/>
        </w:rPr>
        <w:t xml:space="preserve"> </w:t>
      </w:r>
      <w:r w:rsidR="005A5F1C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2022 </w:t>
      </w:r>
      <w:r>
        <w:rPr>
          <w:rFonts w:ascii="Times New Roman" w:eastAsia="Times New Roman" w:hAnsi="Times New Roman"/>
          <w:color w:val="000000"/>
          <w:w w:val="102"/>
          <w:sz w:val="20"/>
        </w:rPr>
        <w:t>г.</w:t>
      </w:r>
    </w:p>
    <w:p w:rsidR="002A5749" w:rsidRDefault="00E80A20">
      <w:pPr>
        <w:autoSpaceDE w:val="0"/>
        <w:autoSpaceDN w:val="0"/>
        <w:spacing w:before="1038" w:after="0" w:line="230" w:lineRule="auto"/>
        <w:ind w:right="364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2A5749" w:rsidRDefault="00E80A20">
      <w:pPr>
        <w:autoSpaceDE w:val="0"/>
        <w:autoSpaceDN w:val="0"/>
        <w:spacing w:before="166" w:after="0" w:line="230" w:lineRule="auto"/>
        <w:ind w:right="4014"/>
        <w:jc w:val="right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учебного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предмета</w:t>
      </w:r>
      <w:proofErr w:type="spellEnd"/>
    </w:p>
    <w:p w:rsidR="002A5749" w:rsidRDefault="00E80A20">
      <w:pPr>
        <w:autoSpaceDE w:val="0"/>
        <w:autoSpaceDN w:val="0"/>
        <w:spacing w:before="70" w:after="0" w:line="230" w:lineRule="auto"/>
        <w:ind w:right="3924"/>
        <w:jc w:val="right"/>
      </w:pPr>
      <w:r>
        <w:rPr>
          <w:rFonts w:ascii="Times New Roman" w:eastAsia="Times New Roman" w:hAnsi="Times New Roman"/>
          <w:color w:val="000000"/>
          <w:sz w:val="24"/>
        </w:rPr>
        <w:t>«Окружающий мир»</w:t>
      </w:r>
    </w:p>
    <w:p w:rsidR="002A5749" w:rsidRDefault="00E80A20">
      <w:pPr>
        <w:autoSpaceDE w:val="0"/>
        <w:autoSpaceDN w:val="0"/>
        <w:spacing w:before="670" w:after="0" w:line="230" w:lineRule="auto"/>
        <w:ind w:right="2674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1 класса начального общего образования</w:t>
      </w:r>
    </w:p>
    <w:p w:rsidR="002A5749" w:rsidRDefault="00E80A20">
      <w:pPr>
        <w:autoSpaceDE w:val="0"/>
        <w:autoSpaceDN w:val="0"/>
        <w:spacing w:before="72" w:after="0" w:line="230" w:lineRule="auto"/>
        <w:ind w:right="3612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2A5749" w:rsidRDefault="00E80A20">
      <w:pPr>
        <w:autoSpaceDE w:val="0"/>
        <w:autoSpaceDN w:val="0"/>
        <w:spacing w:before="2112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Сафонова Алита Ринатовна</w:t>
      </w:r>
    </w:p>
    <w:p w:rsidR="002A5749" w:rsidRDefault="00E80A20">
      <w:pPr>
        <w:autoSpaceDE w:val="0"/>
        <w:autoSpaceDN w:val="0"/>
        <w:spacing w:before="70" w:after="0" w:line="230" w:lineRule="auto"/>
        <w:ind w:right="2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начальных классов</w:t>
      </w:r>
    </w:p>
    <w:p w:rsidR="002A5749" w:rsidRDefault="002A5749">
      <w:pPr>
        <w:rPr>
          <w:lang w:val="ru-RU"/>
        </w:rPr>
      </w:pPr>
    </w:p>
    <w:p w:rsidR="00E80A20" w:rsidRPr="00E80A20" w:rsidRDefault="00E80A20" w:rsidP="00E80A20">
      <w:pPr>
        <w:autoSpaceDE w:val="0"/>
        <w:autoSpaceDN w:val="0"/>
        <w:spacing w:after="0" w:line="230" w:lineRule="auto"/>
        <w:ind w:right="3720"/>
        <w:jc w:val="right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п.Оссора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202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2</w:t>
      </w:r>
    </w:p>
    <w:p w:rsidR="00E80A20" w:rsidRPr="00E80A20" w:rsidRDefault="00E80A20" w:rsidP="00E80A20">
      <w:pPr>
        <w:jc w:val="center"/>
        <w:rPr>
          <w:lang w:val="ru-RU"/>
        </w:rPr>
        <w:sectPr w:rsidR="00E80A20" w:rsidRPr="00E80A20">
          <w:pgSz w:w="11900" w:h="16840"/>
          <w:pgMar w:top="298" w:right="878" w:bottom="1436" w:left="738" w:header="720" w:footer="720" w:gutter="0"/>
          <w:cols w:space="720" w:equalWidth="0">
            <w:col w:w="10284" w:space="0"/>
          </w:cols>
          <w:docGrid w:linePitch="360"/>
        </w:sectPr>
      </w:pPr>
    </w:p>
    <w:p w:rsidR="002A5749" w:rsidRDefault="002A5749">
      <w:pPr>
        <w:autoSpaceDE w:val="0"/>
        <w:autoSpaceDN w:val="0"/>
        <w:spacing w:after="258" w:line="220" w:lineRule="exact"/>
      </w:pPr>
    </w:p>
    <w:p w:rsidR="002A5749" w:rsidRDefault="002A5749">
      <w:pPr>
        <w:sectPr w:rsidR="002A5749">
          <w:pgSz w:w="11900" w:h="16840"/>
          <w:pgMar w:top="47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2A5749" w:rsidRDefault="002A5749">
      <w:pPr>
        <w:autoSpaceDE w:val="0"/>
        <w:autoSpaceDN w:val="0"/>
        <w:spacing w:after="78" w:line="220" w:lineRule="exact"/>
      </w:pPr>
    </w:p>
    <w:p w:rsidR="002A5749" w:rsidRDefault="00E80A2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2A5749" w:rsidRPr="00E80A20" w:rsidRDefault="00E80A20">
      <w:pPr>
        <w:autoSpaceDE w:val="0"/>
        <w:autoSpaceDN w:val="0"/>
        <w:spacing w:before="346" w:after="0" w:line="271" w:lineRule="auto"/>
        <w:ind w:right="288" w:firstLine="18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2A5749" w:rsidRPr="00E80A20" w:rsidRDefault="00E80A20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E80A20">
        <w:rPr>
          <w:lang w:val="ru-RU"/>
        </w:rPr>
        <w:br/>
      </w: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2A5749" w:rsidRPr="00E80A20" w:rsidRDefault="00E80A20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раскрывает  содержательные  линии для обязательного изучения в 1 классе начальной школы. Содержание обучения в 1 классе завершатся перечнем универсальных учебных действий (УУД) — познавательных, коммуникативных и регулятивных, которые возможно формировать средствами  учебного  предмета  «Окружающий  мир» с   учётом   возрастных особенностей   младших   школьников.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</w:t>
      </w:r>
      <w:proofErr w:type="spellStart"/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саморегуляция</w:t>
      </w:r>
      <w:proofErr w:type="spellEnd"/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</w:p>
    <w:p w:rsidR="002A5749" w:rsidRPr="00E80A20" w:rsidRDefault="00E80A20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E80A20">
        <w:rPr>
          <w:lang w:val="ru-RU"/>
        </w:rPr>
        <w:tab/>
      </w: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первый год обучения в начальной школе. </w:t>
      </w:r>
      <w:r w:rsidRPr="00E80A20">
        <w:rPr>
          <w:lang w:val="ru-RU"/>
        </w:rPr>
        <w:tab/>
      </w: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В тематическом планировании описывается программное содержание по всем разделам содержания обучения 1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 </w:t>
      </w:r>
      <w:r w:rsidRPr="00E80A20">
        <w:rPr>
          <w:lang w:val="ru-RU"/>
        </w:rPr>
        <w:tab/>
      </w: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Представлены также способы организации дифференцированного обучения.</w:t>
      </w:r>
    </w:p>
    <w:p w:rsidR="002A5749" w:rsidRPr="00E80A20" w:rsidRDefault="00E80A20">
      <w:pPr>
        <w:autoSpaceDE w:val="0"/>
        <w:autoSpaceDN w:val="0"/>
        <w:spacing w:before="70" w:after="0" w:line="281" w:lineRule="auto"/>
        <w:ind w:right="432" w:firstLine="18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«Окружающий мир» на уровне 1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 стандарта.</w:t>
      </w:r>
    </w:p>
    <w:p w:rsidR="002A5749" w:rsidRPr="00E80A20" w:rsidRDefault="00E80A20">
      <w:pPr>
        <w:autoSpaceDE w:val="0"/>
        <w:autoSpaceDN w:val="0"/>
        <w:spacing w:before="72" w:after="0" w:line="271" w:lineRule="auto"/>
        <w:ind w:right="288" w:firstLine="18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2A5749" w:rsidRPr="00E80A20" w:rsidRDefault="00E80A20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2A5749" w:rsidRPr="00E80A20" w:rsidRDefault="00E80A20">
      <w:pPr>
        <w:autoSpaceDE w:val="0"/>
        <w:autoSpaceDN w:val="0"/>
        <w:spacing w:before="190" w:after="0"/>
        <w:ind w:left="42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умений  и  навыков  применять  полученные  знания в реальной  учебной  и жизненной  практике,  связанной 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2A5749" w:rsidRPr="00E80A20" w:rsidRDefault="00E80A20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— 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</w:t>
      </w:r>
    </w:p>
    <w:p w:rsidR="002A5749" w:rsidRPr="00E80A20" w:rsidRDefault="002A5749">
      <w:pPr>
        <w:rPr>
          <w:lang w:val="ru-RU"/>
        </w:rPr>
        <w:sectPr w:rsidR="002A5749" w:rsidRPr="00E80A20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A5749" w:rsidRPr="00E80A20" w:rsidRDefault="002A5749">
      <w:pPr>
        <w:autoSpaceDE w:val="0"/>
        <w:autoSpaceDN w:val="0"/>
        <w:spacing w:after="66" w:line="220" w:lineRule="exact"/>
        <w:rPr>
          <w:lang w:val="ru-RU"/>
        </w:rPr>
      </w:pPr>
    </w:p>
    <w:p w:rsidR="002A5749" w:rsidRPr="00E80A20" w:rsidRDefault="00E80A20">
      <w:pPr>
        <w:autoSpaceDE w:val="0"/>
        <w:autoSpaceDN w:val="0"/>
        <w:spacing w:after="0" w:line="262" w:lineRule="auto"/>
        <w:ind w:left="420" w:right="432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 </w:t>
      </w:r>
    </w:p>
    <w:p w:rsidR="002A5749" w:rsidRPr="00E80A20" w:rsidRDefault="00E80A20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— 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  уважительного  отношения  к их взглядам, мнению и индивидуальности</w:t>
      </w:r>
    </w:p>
    <w:p w:rsidR="002A5749" w:rsidRPr="00E80A20" w:rsidRDefault="00E80A20">
      <w:pPr>
        <w:autoSpaceDE w:val="0"/>
        <w:autoSpaceDN w:val="0"/>
        <w:spacing w:before="178" w:after="0" w:line="286" w:lineRule="auto"/>
        <w:ind w:firstLine="18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</w:t>
      </w:r>
      <w:proofErr w:type="spellStart"/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природа»,«Человек</w:t>
      </w:r>
      <w:proofErr w:type="spellEnd"/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 Отбор содержания </w:t>
      </w:r>
      <w:proofErr w:type="spellStart"/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курса«Окружающий</w:t>
      </w:r>
      <w:proofErr w:type="spellEnd"/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 мир» осуществлён на основе следующих ведущих идей:</w:t>
      </w:r>
    </w:p>
    <w:p w:rsidR="002A5749" w:rsidRPr="00E80A20" w:rsidRDefault="00E80A20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раскрытие роли человека в природе и обществе; </w:t>
      </w:r>
    </w:p>
    <w:p w:rsidR="002A5749" w:rsidRPr="00E80A20" w:rsidRDefault="00E80A20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общечеловеческих ценностей взаимодействия в системах «Человек и </w:t>
      </w:r>
      <w:proofErr w:type="spellStart"/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природа»,«Человек</w:t>
      </w:r>
      <w:proofErr w:type="spellEnd"/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общество», «Человек и другие люди», «Человек и его самость», «Человек и познание».</w:t>
      </w:r>
    </w:p>
    <w:p w:rsidR="002A5749" w:rsidRPr="00E80A20" w:rsidRDefault="00E80A20">
      <w:pPr>
        <w:tabs>
          <w:tab w:val="left" w:pos="180"/>
        </w:tabs>
        <w:autoSpaceDE w:val="0"/>
        <w:autoSpaceDN w:val="0"/>
        <w:spacing w:before="178" w:after="0" w:line="262" w:lineRule="auto"/>
        <w:ind w:right="288"/>
        <w:rPr>
          <w:lang w:val="ru-RU"/>
        </w:rPr>
      </w:pPr>
      <w:r w:rsidRPr="00E80A20">
        <w:rPr>
          <w:lang w:val="ru-RU"/>
        </w:rPr>
        <w:tab/>
      </w: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курса «Окружающий мир» в 1 классе составляет 66 часов (два часа в неделю).</w:t>
      </w:r>
    </w:p>
    <w:p w:rsidR="002A5749" w:rsidRPr="00E80A20" w:rsidRDefault="002A5749">
      <w:pPr>
        <w:rPr>
          <w:lang w:val="ru-RU"/>
        </w:rPr>
        <w:sectPr w:rsidR="002A5749" w:rsidRPr="00E80A20">
          <w:pgSz w:w="11900" w:h="16840"/>
          <w:pgMar w:top="286" w:right="766" w:bottom="1440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2A5749" w:rsidRPr="00E80A20" w:rsidRDefault="002A5749">
      <w:pPr>
        <w:autoSpaceDE w:val="0"/>
        <w:autoSpaceDN w:val="0"/>
        <w:spacing w:after="78" w:line="220" w:lineRule="exact"/>
        <w:rPr>
          <w:lang w:val="ru-RU"/>
        </w:rPr>
      </w:pPr>
    </w:p>
    <w:p w:rsidR="002A5749" w:rsidRPr="00E80A20" w:rsidRDefault="00E80A20">
      <w:pPr>
        <w:autoSpaceDE w:val="0"/>
        <w:autoSpaceDN w:val="0"/>
        <w:spacing w:after="0" w:line="230" w:lineRule="auto"/>
        <w:rPr>
          <w:lang w:val="ru-RU"/>
        </w:rPr>
      </w:pPr>
      <w:r w:rsidRPr="00E80A2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2A5749" w:rsidRPr="00E80A20" w:rsidRDefault="00E80A20">
      <w:pPr>
        <w:tabs>
          <w:tab w:val="left" w:pos="180"/>
        </w:tabs>
        <w:autoSpaceDE w:val="0"/>
        <w:autoSpaceDN w:val="0"/>
        <w:spacing w:before="346" w:after="0" w:line="281" w:lineRule="auto"/>
        <w:rPr>
          <w:lang w:val="ru-RU"/>
        </w:rPr>
      </w:pPr>
      <w:r w:rsidRPr="00E80A20">
        <w:rPr>
          <w:lang w:val="ru-RU"/>
        </w:rPr>
        <w:tab/>
      </w:r>
      <w:r w:rsidRPr="00E80A2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общество </w:t>
      </w:r>
      <w:r w:rsidRPr="00E80A20">
        <w:rPr>
          <w:lang w:val="ru-RU"/>
        </w:rPr>
        <w:br/>
      </w:r>
      <w:r w:rsidRPr="00E80A20">
        <w:rPr>
          <w:lang w:val="ru-RU"/>
        </w:rPr>
        <w:tab/>
      </w: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</w:t>
      </w:r>
      <w:r w:rsidRPr="00E80A20">
        <w:rPr>
          <w:lang w:val="ru-RU"/>
        </w:rPr>
        <w:br/>
      </w: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деятельность с одноклассниками — учёба, игры, отдых. Рабочее место школьника: удобное </w:t>
      </w:r>
      <w:r w:rsidRPr="00E80A20">
        <w:rPr>
          <w:lang w:val="ru-RU"/>
        </w:rPr>
        <w:br/>
      </w: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</w:p>
    <w:p w:rsidR="002A5749" w:rsidRPr="00E80A20" w:rsidRDefault="00E80A20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E80A20">
        <w:rPr>
          <w:lang w:val="ru-RU"/>
        </w:rPr>
        <w:tab/>
      </w: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Семья.  Моя семья в прошлом и настоящем.  Имена и фамилии членов семьи, их профессии. Взаимоотношения и взаимопомощь в семье.  Совместный труд и отдых.  Домашний адрес.</w:t>
      </w:r>
    </w:p>
    <w:p w:rsidR="002A5749" w:rsidRPr="00E80A20" w:rsidRDefault="00E80A20">
      <w:pPr>
        <w:autoSpaceDE w:val="0"/>
        <w:autoSpaceDN w:val="0"/>
        <w:spacing w:before="72" w:after="0"/>
        <w:ind w:firstLine="18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Россия — наша Родина. Москва 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  мира.    Правила поведения в социуме.</w:t>
      </w:r>
    </w:p>
    <w:p w:rsidR="002A5749" w:rsidRPr="00E80A20" w:rsidRDefault="00E80A20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E80A20">
        <w:rPr>
          <w:lang w:val="ru-RU"/>
        </w:rPr>
        <w:tab/>
      </w:r>
      <w:r w:rsidRPr="00E80A2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природа </w:t>
      </w:r>
      <w:r w:rsidRPr="00E80A20">
        <w:rPr>
          <w:lang w:val="ru-RU"/>
        </w:rPr>
        <w:br/>
      </w:r>
      <w:r w:rsidRPr="00E80A20">
        <w:rPr>
          <w:lang w:val="ru-RU"/>
        </w:rPr>
        <w:tab/>
      </w:r>
      <w:proofErr w:type="spellStart"/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Природа</w:t>
      </w:r>
      <w:proofErr w:type="spellEnd"/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  Взаимосвязи между человеком и природой.  Правила нравственного и безопасного поведения в природе.</w:t>
      </w:r>
    </w:p>
    <w:p w:rsidR="002A5749" w:rsidRPr="00E80A20" w:rsidRDefault="00E80A20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2A5749" w:rsidRPr="00E80A20" w:rsidRDefault="00E80A2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E80A20">
        <w:rPr>
          <w:lang w:val="ru-RU"/>
        </w:rPr>
        <w:tab/>
      </w: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Мир животных Разные группы животных (звери, насекомые, птицы, рыбы и др. ). Домашние и дикие животные (различия в условиях жизни). Забота о домашних питомцах.</w:t>
      </w:r>
    </w:p>
    <w:p w:rsidR="002A5749" w:rsidRPr="00E80A20" w:rsidRDefault="00E80A20">
      <w:pPr>
        <w:autoSpaceDE w:val="0"/>
        <w:autoSpaceDN w:val="0"/>
        <w:spacing w:before="70" w:after="0" w:line="262" w:lineRule="auto"/>
        <w:ind w:left="180" w:right="144"/>
        <w:rPr>
          <w:lang w:val="ru-RU"/>
        </w:rPr>
      </w:pPr>
      <w:r w:rsidRPr="00E80A2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Правила безопасной жизни </w:t>
      </w:r>
      <w:r w:rsidRPr="00E80A20">
        <w:rPr>
          <w:lang w:val="ru-RU"/>
        </w:rPr>
        <w:br/>
      </w: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необходимости соблюдения режима дня, правил здорового питания и личной гигиены. </w:t>
      </w:r>
    </w:p>
    <w:p w:rsidR="002A5749" w:rsidRPr="00E80A20" w:rsidRDefault="00E80A20">
      <w:pPr>
        <w:autoSpaceDE w:val="0"/>
        <w:autoSpaceDN w:val="0"/>
        <w:spacing w:before="70" w:after="0" w:line="230" w:lineRule="auto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Правила безопасности в быту: пользование бытовыми электроприборами, газовыми плитами.</w:t>
      </w:r>
    </w:p>
    <w:p w:rsidR="002A5749" w:rsidRPr="00E80A20" w:rsidRDefault="00E80A2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E80A20">
        <w:rPr>
          <w:lang w:val="ru-RU"/>
        </w:rPr>
        <w:tab/>
      </w: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2A5749" w:rsidRPr="00E80A20" w:rsidRDefault="00E80A20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E80A20">
        <w:rPr>
          <w:lang w:val="ru-RU"/>
        </w:rPr>
        <w:tab/>
      </w: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Безопасность в сети Интернет (электронный дневник и электронные ресурсы школы) в условиях контролируемого доступа в Интернет.</w:t>
      </w:r>
    </w:p>
    <w:p w:rsidR="002A5749" w:rsidRPr="00E80A20" w:rsidRDefault="00E80A20">
      <w:pPr>
        <w:autoSpaceDE w:val="0"/>
        <w:autoSpaceDN w:val="0"/>
        <w:spacing w:before="192" w:after="0" w:line="262" w:lineRule="auto"/>
        <w:ind w:left="180" w:right="3456"/>
        <w:rPr>
          <w:lang w:val="ru-RU"/>
        </w:rPr>
      </w:pPr>
      <w:r w:rsidRPr="00E80A2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E80A20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универсальные учебные действия:</w:t>
      </w:r>
    </w:p>
    <w:p w:rsidR="002A5749" w:rsidRPr="00E80A20" w:rsidRDefault="00E80A20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2A5749" w:rsidRPr="00E80A20" w:rsidRDefault="00E80A20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2A5749" w:rsidRPr="00E80A20" w:rsidRDefault="00E80A20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лиственных и хвойных растений, сравнивать их, устанавливать различия во внешнем виде.</w:t>
      </w:r>
    </w:p>
    <w:p w:rsidR="002A5749" w:rsidRPr="00E80A20" w:rsidRDefault="00E80A2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E80A20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2A5749" w:rsidRPr="00E80A20" w:rsidRDefault="00E80A20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информация может быть представлена в разной форме — текста, иллюстраций, видео, таблицы; </w:t>
      </w:r>
    </w:p>
    <w:p w:rsidR="002A5749" w:rsidRPr="00E80A20" w:rsidRDefault="002A5749">
      <w:pPr>
        <w:rPr>
          <w:lang w:val="ru-RU"/>
        </w:rPr>
        <w:sectPr w:rsidR="002A5749" w:rsidRPr="00E80A20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A5749" w:rsidRPr="00E80A20" w:rsidRDefault="002A5749">
      <w:pPr>
        <w:autoSpaceDE w:val="0"/>
        <w:autoSpaceDN w:val="0"/>
        <w:spacing w:after="108" w:line="220" w:lineRule="exact"/>
        <w:rPr>
          <w:lang w:val="ru-RU"/>
        </w:rPr>
      </w:pPr>
    </w:p>
    <w:p w:rsidR="002A5749" w:rsidRPr="00E80A20" w:rsidRDefault="00E80A20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—  соотносить иллюстрацию явления (объекта, предмета) с его названием.</w:t>
      </w:r>
    </w:p>
    <w:p w:rsidR="002A5749" w:rsidRPr="00E80A20" w:rsidRDefault="00E80A20">
      <w:pPr>
        <w:autoSpaceDE w:val="0"/>
        <w:autoSpaceDN w:val="0"/>
        <w:spacing w:before="178" w:after="0" w:line="230" w:lineRule="auto"/>
        <w:rPr>
          <w:lang w:val="ru-RU"/>
        </w:rPr>
      </w:pPr>
      <w:r w:rsidRPr="00E80A20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универсальные учебные действия:</w:t>
      </w:r>
    </w:p>
    <w:p w:rsidR="002A5749" w:rsidRPr="00E80A20" w:rsidRDefault="00E80A20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2A5749" w:rsidRPr="00E80A20" w:rsidRDefault="00E80A20">
      <w:pPr>
        <w:autoSpaceDE w:val="0"/>
        <w:autoSpaceDN w:val="0"/>
        <w:spacing w:before="190" w:after="0" w:line="262" w:lineRule="auto"/>
        <w:ind w:left="240" w:right="1008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2A5749" w:rsidRPr="00E80A20" w:rsidRDefault="00E80A20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соотносить  предметы   декоративно-прикладного   искусства с принадлежностью народу РФ, описывать предмет по предложенному плану; </w:t>
      </w:r>
    </w:p>
    <w:p w:rsidR="002A5749" w:rsidRPr="00E80A20" w:rsidRDefault="00E80A20">
      <w:pPr>
        <w:autoSpaceDE w:val="0"/>
        <w:autoSpaceDN w:val="0"/>
        <w:spacing w:before="192" w:after="0" w:line="262" w:lineRule="auto"/>
        <w:ind w:left="240" w:right="432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 предложенному плану время года, передавать в рассказе своё отношение к природным явлениям; </w:t>
      </w:r>
    </w:p>
    <w:p w:rsidR="002A5749" w:rsidRPr="00E80A20" w:rsidRDefault="00E80A20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домашних и диких животных, объяснять, чем они различаются.</w:t>
      </w:r>
    </w:p>
    <w:p w:rsidR="002A5749" w:rsidRPr="00E80A20" w:rsidRDefault="00E80A20">
      <w:pPr>
        <w:autoSpaceDE w:val="0"/>
        <w:autoSpaceDN w:val="0"/>
        <w:spacing w:before="178" w:after="0" w:line="230" w:lineRule="auto"/>
        <w:rPr>
          <w:lang w:val="ru-RU"/>
        </w:rPr>
      </w:pPr>
      <w:r w:rsidRPr="00E80A20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универсальные учебные действия:</w:t>
      </w:r>
    </w:p>
    <w:p w:rsidR="002A5749" w:rsidRPr="00E80A20" w:rsidRDefault="00E80A20">
      <w:pPr>
        <w:autoSpaceDE w:val="0"/>
        <w:autoSpaceDN w:val="0"/>
        <w:spacing w:before="178" w:after="0" w:line="271" w:lineRule="auto"/>
        <w:ind w:left="24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2A5749" w:rsidRPr="00E80A20" w:rsidRDefault="00E80A20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выполнение правил безопасного поведения на дорогах и улицах другими детьми, выполнять самооценку; </w:t>
      </w:r>
    </w:p>
    <w:p w:rsidR="002A5749" w:rsidRPr="00E80A20" w:rsidRDefault="00E80A20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 и газовыми приборами.</w:t>
      </w:r>
    </w:p>
    <w:p w:rsidR="002A5749" w:rsidRPr="00E80A20" w:rsidRDefault="00E80A20">
      <w:pPr>
        <w:autoSpaceDE w:val="0"/>
        <w:autoSpaceDN w:val="0"/>
        <w:spacing w:before="178" w:after="0" w:line="230" w:lineRule="auto"/>
        <w:rPr>
          <w:lang w:val="ru-RU"/>
        </w:rPr>
      </w:pPr>
      <w:r w:rsidRPr="00E80A20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:rsidR="002A5749" w:rsidRPr="00E80A20" w:rsidRDefault="00E80A20">
      <w:pPr>
        <w:autoSpaceDE w:val="0"/>
        <w:autoSpaceDN w:val="0"/>
        <w:spacing w:before="178" w:after="0" w:line="271" w:lineRule="auto"/>
        <w:ind w:left="240" w:right="432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2A5749" w:rsidRPr="00E80A20" w:rsidRDefault="002A5749">
      <w:pPr>
        <w:rPr>
          <w:lang w:val="ru-RU"/>
        </w:rPr>
        <w:sectPr w:rsidR="002A5749" w:rsidRPr="00E80A20">
          <w:pgSz w:w="11900" w:h="16840"/>
          <w:pgMar w:top="328" w:right="796" w:bottom="1440" w:left="846" w:header="720" w:footer="720" w:gutter="0"/>
          <w:cols w:space="720" w:equalWidth="0">
            <w:col w:w="10258" w:space="0"/>
          </w:cols>
          <w:docGrid w:linePitch="360"/>
        </w:sectPr>
      </w:pPr>
    </w:p>
    <w:p w:rsidR="002A5749" w:rsidRPr="00E80A20" w:rsidRDefault="002A5749">
      <w:pPr>
        <w:autoSpaceDE w:val="0"/>
        <w:autoSpaceDN w:val="0"/>
        <w:spacing w:after="78" w:line="220" w:lineRule="exact"/>
        <w:rPr>
          <w:lang w:val="ru-RU"/>
        </w:rPr>
      </w:pPr>
    </w:p>
    <w:p w:rsidR="002A5749" w:rsidRPr="00E80A20" w:rsidRDefault="00E80A20">
      <w:pPr>
        <w:autoSpaceDE w:val="0"/>
        <w:autoSpaceDN w:val="0"/>
        <w:spacing w:after="0" w:line="230" w:lineRule="auto"/>
        <w:rPr>
          <w:lang w:val="ru-RU"/>
        </w:rPr>
      </w:pPr>
      <w:r w:rsidRPr="00E80A20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2A5749" w:rsidRPr="00E80A20" w:rsidRDefault="00E80A20">
      <w:pPr>
        <w:tabs>
          <w:tab w:val="left" w:pos="180"/>
        </w:tabs>
        <w:autoSpaceDE w:val="0"/>
        <w:autoSpaceDN w:val="0"/>
        <w:spacing w:before="346" w:after="0" w:line="262" w:lineRule="auto"/>
        <w:ind w:right="720"/>
        <w:rPr>
          <w:lang w:val="ru-RU"/>
        </w:rPr>
      </w:pPr>
      <w:r w:rsidRPr="00E80A20">
        <w:rPr>
          <w:lang w:val="ru-RU"/>
        </w:rPr>
        <w:tab/>
      </w: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"Окружающий мир" в 1 классе направлено на достижение обучающимися личностных, </w:t>
      </w:r>
      <w:proofErr w:type="spellStart"/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2A5749" w:rsidRPr="00E80A20" w:rsidRDefault="00E80A20">
      <w:pPr>
        <w:autoSpaceDE w:val="0"/>
        <w:autoSpaceDN w:val="0"/>
        <w:spacing w:before="226" w:after="0" w:line="230" w:lineRule="auto"/>
        <w:rPr>
          <w:lang w:val="ru-RU"/>
        </w:rPr>
      </w:pPr>
      <w:r w:rsidRPr="00E80A20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2A5749" w:rsidRPr="00E80A20" w:rsidRDefault="00E80A20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lang w:val="ru-RU"/>
        </w:rPr>
      </w:pPr>
      <w:r w:rsidRPr="00E80A20">
        <w:rPr>
          <w:lang w:val="ru-RU"/>
        </w:rPr>
        <w:tab/>
      </w: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 </w:t>
      </w:r>
      <w:r w:rsidRPr="00E80A20">
        <w:rPr>
          <w:lang w:val="ru-RU"/>
        </w:rPr>
        <w:br/>
      </w:r>
      <w:r w:rsidRPr="00E80A20">
        <w:rPr>
          <w:lang w:val="ru-RU"/>
        </w:rPr>
        <w:tab/>
      </w:r>
      <w:r w:rsidRPr="00E80A20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:rsidR="002A5749" w:rsidRPr="00E80A20" w:rsidRDefault="00E80A20">
      <w:pPr>
        <w:autoSpaceDE w:val="0"/>
        <w:autoSpaceDN w:val="0"/>
        <w:spacing w:before="180" w:after="0" w:line="262" w:lineRule="auto"/>
        <w:ind w:left="420" w:right="72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ценностного отношения к своей Родине — России; понимание особой роли многонациональной России в современном мире; </w:t>
      </w:r>
    </w:p>
    <w:p w:rsidR="002A5749" w:rsidRPr="00E80A20" w:rsidRDefault="00E80A20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A5749" w:rsidRPr="00E80A20" w:rsidRDefault="00E80A20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:rsidR="002A5749" w:rsidRPr="00E80A20" w:rsidRDefault="00E80A20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осознание прав и ответственности человека как члена общества.</w:t>
      </w:r>
    </w:p>
    <w:p w:rsidR="002A5749" w:rsidRPr="00E80A20" w:rsidRDefault="00E80A2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E80A20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2A5749" w:rsidRPr="00E80A20" w:rsidRDefault="00E80A20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проявление культуры общения, уважительного отношения к людям, их взглядам, признанию их индивидуальности; </w:t>
      </w:r>
    </w:p>
    <w:p w:rsidR="002A5749" w:rsidRPr="00E80A20" w:rsidRDefault="00E80A20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A5749" w:rsidRPr="00E80A20" w:rsidRDefault="00E80A20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— 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2A5749" w:rsidRPr="00E80A20" w:rsidRDefault="00E80A20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E80A20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2A5749" w:rsidRPr="00E80A20" w:rsidRDefault="00E80A20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2A5749" w:rsidRPr="00E80A20" w:rsidRDefault="00E80A20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полученных знаний в продуктивной и преобразующей деятельности, в разных видах художественной деятельности.</w:t>
      </w:r>
    </w:p>
    <w:p w:rsidR="002A5749" w:rsidRPr="00E80A20" w:rsidRDefault="00E80A2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E80A20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A5749" w:rsidRPr="00E80A20" w:rsidRDefault="00E80A20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</w:t>
      </w:r>
      <w:r w:rsidRPr="00E80A20">
        <w:rPr>
          <w:lang w:val="ru-RU"/>
        </w:rPr>
        <w:br/>
      </w: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информационной); </w:t>
      </w:r>
    </w:p>
    <w:p w:rsidR="002A5749" w:rsidRPr="00E80A20" w:rsidRDefault="00E80A20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опыта эмоционального отношения к среде обитания, бережное отношение к физическому и психическому здоровью.</w:t>
      </w:r>
    </w:p>
    <w:p w:rsidR="002A5749" w:rsidRPr="00E80A20" w:rsidRDefault="002A5749">
      <w:pPr>
        <w:rPr>
          <w:lang w:val="ru-RU"/>
        </w:rPr>
        <w:sectPr w:rsidR="002A5749" w:rsidRPr="00E80A20">
          <w:pgSz w:w="11900" w:h="16840"/>
          <w:pgMar w:top="298" w:right="648" w:bottom="45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2A5749" w:rsidRPr="00E80A20" w:rsidRDefault="002A5749">
      <w:pPr>
        <w:autoSpaceDE w:val="0"/>
        <w:autoSpaceDN w:val="0"/>
        <w:spacing w:after="78" w:line="220" w:lineRule="exact"/>
        <w:rPr>
          <w:lang w:val="ru-RU"/>
        </w:rPr>
      </w:pPr>
    </w:p>
    <w:p w:rsidR="002A5749" w:rsidRPr="00E80A20" w:rsidRDefault="00E80A20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E80A20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2A5749" w:rsidRPr="00E80A20" w:rsidRDefault="00E80A20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2A5749" w:rsidRPr="00E80A20" w:rsidRDefault="00E80A2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E80A20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2A5749" w:rsidRPr="00E80A20" w:rsidRDefault="00E80A20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—  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2A5749" w:rsidRPr="00E80A20" w:rsidRDefault="00E80A2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E80A20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2A5749" w:rsidRPr="00E80A20" w:rsidRDefault="00E80A20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в деятельности на первоначальные представления о научной картине мира; </w:t>
      </w:r>
    </w:p>
    <w:p w:rsidR="002A5749" w:rsidRPr="00E80A20" w:rsidRDefault="00E80A20">
      <w:pPr>
        <w:autoSpaceDE w:val="0"/>
        <w:autoSpaceDN w:val="0"/>
        <w:spacing w:before="192" w:after="0" w:line="271" w:lineRule="auto"/>
        <w:ind w:left="420" w:right="576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2A5749" w:rsidRPr="00E80A20" w:rsidRDefault="00E80A20">
      <w:pPr>
        <w:autoSpaceDE w:val="0"/>
        <w:autoSpaceDN w:val="0"/>
        <w:spacing w:before="286" w:after="0" w:line="230" w:lineRule="auto"/>
        <w:rPr>
          <w:lang w:val="ru-RU"/>
        </w:rPr>
      </w:pPr>
      <w:r w:rsidRPr="00E80A20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2A5749" w:rsidRPr="00E80A20" w:rsidRDefault="00E80A20">
      <w:pPr>
        <w:autoSpaceDE w:val="0"/>
        <w:autoSpaceDN w:val="0"/>
        <w:spacing w:before="346" w:after="0" w:line="262" w:lineRule="auto"/>
        <w:ind w:left="180" w:right="4752"/>
        <w:rPr>
          <w:lang w:val="ru-RU"/>
        </w:rPr>
      </w:pPr>
      <w:proofErr w:type="spellStart"/>
      <w:r w:rsidRPr="00E80A20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Познавательныеуниверсальные</w:t>
      </w:r>
      <w:proofErr w:type="spellEnd"/>
      <w:r w:rsidRPr="00E80A2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учебные действия: </w:t>
      </w:r>
      <w:r w:rsidRPr="00E80A20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2A5749" w:rsidRPr="00E80A20" w:rsidRDefault="00E80A20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A5749" w:rsidRPr="00E80A20" w:rsidRDefault="00E80A20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 </w:t>
      </w:r>
    </w:p>
    <w:p w:rsidR="002A5749" w:rsidRPr="00E80A20" w:rsidRDefault="00E80A20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окружающего мира, устанавливать основания для сравнения, устанавливать аналогии; </w:t>
      </w:r>
    </w:p>
    <w:p w:rsidR="002A5749" w:rsidRPr="00E80A20" w:rsidRDefault="00E80A2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объединять части объекта (объекты) по определённому признаку; </w:t>
      </w:r>
    </w:p>
    <w:p w:rsidR="002A5749" w:rsidRPr="00E80A20" w:rsidRDefault="00E80A20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существенный признак для классификации, классифицировать предложенные объекты; </w:t>
      </w:r>
    </w:p>
    <w:p w:rsidR="002A5749" w:rsidRPr="00E80A20" w:rsidRDefault="00E80A20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в рассматриваемых фактах, данных и наблюдениях на основе предложенного алгоритма; </w:t>
      </w:r>
    </w:p>
    <w:p w:rsidR="002A5749" w:rsidRPr="00E80A20" w:rsidRDefault="00E80A20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</w:t>
      </w:r>
    </w:p>
    <w:p w:rsidR="002A5749" w:rsidRPr="00E80A20" w:rsidRDefault="00E80A2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E80A20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2A5749" w:rsidRPr="00E80A20" w:rsidRDefault="00E80A20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</w:p>
    <w:p w:rsidR="002A5749" w:rsidRPr="00E80A20" w:rsidRDefault="00E80A20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разницу между реальным и желательным состоянием объекта (ситуации) на основе предложенных вопросов; </w:t>
      </w:r>
    </w:p>
    <w:p w:rsidR="002A5749" w:rsidRPr="00E80A20" w:rsidRDefault="00E80A20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A5749" w:rsidRPr="00E80A20" w:rsidRDefault="00E80A20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— 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</w:t>
      </w:r>
    </w:p>
    <w:p w:rsidR="002A5749" w:rsidRPr="00E80A20" w:rsidRDefault="002A5749">
      <w:pPr>
        <w:rPr>
          <w:lang w:val="ru-RU"/>
        </w:rPr>
        <w:sectPr w:rsidR="002A5749" w:rsidRPr="00E80A20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A5749" w:rsidRPr="00E80A20" w:rsidRDefault="002A5749">
      <w:pPr>
        <w:autoSpaceDE w:val="0"/>
        <w:autoSpaceDN w:val="0"/>
        <w:spacing w:after="66" w:line="220" w:lineRule="exact"/>
        <w:rPr>
          <w:lang w:val="ru-RU"/>
        </w:rPr>
      </w:pPr>
    </w:p>
    <w:p w:rsidR="002A5749" w:rsidRPr="00E80A20" w:rsidRDefault="00E80A20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последствия; коллективный труд и его результаты и др. ); </w:t>
      </w:r>
    </w:p>
    <w:p w:rsidR="002A5749" w:rsidRPr="00E80A20" w:rsidRDefault="00E80A20">
      <w:pPr>
        <w:autoSpaceDE w:val="0"/>
        <w:autoSpaceDN w:val="0"/>
        <w:spacing w:before="190" w:after="0" w:line="271" w:lineRule="auto"/>
        <w:ind w:left="240" w:right="72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—следствие); </w:t>
      </w:r>
    </w:p>
    <w:p w:rsidR="002A5749" w:rsidRPr="00E80A20" w:rsidRDefault="00E80A20">
      <w:pPr>
        <w:autoSpaceDE w:val="0"/>
        <w:autoSpaceDN w:val="0"/>
        <w:spacing w:before="190" w:after="0" w:line="262" w:lineRule="auto"/>
        <w:ind w:left="240" w:right="1152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2A5749" w:rsidRPr="00E80A20" w:rsidRDefault="00E80A20">
      <w:pPr>
        <w:autoSpaceDE w:val="0"/>
        <w:autoSpaceDN w:val="0"/>
        <w:spacing w:before="178" w:after="0" w:line="230" w:lineRule="auto"/>
        <w:rPr>
          <w:lang w:val="ru-RU"/>
        </w:rPr>
      </w:pPr>
      <w:r w:rsidRPr="00E80A20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2A5749" w:rsidRPr="00E80A20" w:rsidRDefault="00E80A20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различные источники для поиска информации, выбирать источник получения информации с учётом учебной задачи; </w:t>
      </w:r>
    </w:p>
    <w:p w:rsidR="002A5749" w:rsidRPr="00E80A20" w:rsidRDefault="00E80A20">
      <w:pPr>
        <w:autoSpaceDE w:val="0"/>
        <w:autoSpaceDN w:val="0"/>
        <w:spacing w:before="192" w:after="0" w:line="262" w:lineRule="auto"/>
        <w:ind w:left="240" w:right="1008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представленную в явном виде; </w:t>
      </w:r>
    </w:p>
    <w:p w:rsidR="002A5749" w:rsidRPr="00E80A20" w:rsidRDefault="00E80A20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A5749" w:rsidRPr="00E80A20" w:rsidRDefault="00E80A20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графическую, аудиовизуальную информацию; </w:t>
      </w:r>
    </w:p>
    <w:p w:rsidR="002A5749" w:rsidRPr="00E80A20" w:rsidRDefault="00E80A20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 интерпретировать графически представленную информацию (схему, таблицу, иллюстрацию); </w:t>
      </w:r>
    </w:p>
    <w:p w:rsidR="002A5749" w:rsidRPr="00E80A20" w:rsidRDefault="00E80A20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информационной безопасности в условиях контролируемого доступа в Интернет (с помощью учителя); </w:t>
      </w:r>
    </w:p>
    <w:p w:rsidR="002A5749" w:rsidRPr="00E80A20" w:rsidRDefault="00E80A20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 создавать текстовую, видео, графическую, звуковую информацию в соответствии с учебной задачей;</w:t>
      </w:r>
    </w:p>
    <w:p w:rsidR="002A5749" w:rsidRPr="00E80A20" w:rsidRDefault="00E80A20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—  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2A5749" w:rsidRPr="00E80A20" w:rsidRDefault="00E80A20">
      <w:pPr>
        <w:autoSpaceDE w:val="0"/>
        <w:autoSpaceDN w:val="0"/>
        <w:spacing w:before="178" w:after="0" w:line="230" w:lineRule="auto"/>
        <w:rPr>
          <w:lang w:val="ru-RU"/>
        </w:rPr>
      </w:pPr>
      <w:r w:rsidRPr="00E80A20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действия:</w:t>
      </w:r>
    </w:p>
    <w:p w:rsidR="002A5749" w:rsidRPr="00E80A20" w:rsidRDefault="00E80A20">
      <w:pPr>
        <w:autoSpaceDE w:val="0"/>
        <w:autoSpaceDN w:val="0"/>
        <w:spacing w:before="178" w:after="0" w:line="262" w:lineRule="auto"/>
        <w:ind w:left="240" w:right="576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диалогов задавать вопросы, высказывать суждения, оценивать выступления участников; </w:t>
      </w:r>
    </w:p>
    <w:p w:rsidR="002A5749" w:rsidRPr="00E80A20" w:rsidRDefault="00E80A20">
      <w:pPr>
        <w:autoSpaceDE w:val="0"/>
        <w:autoSpaceDN w:val="0"/>
        <w:spacing w:before="192" w:after="0" w:line="262" w:lineRule="auto"/>
        <w:ind w:left="24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2A5749" w:rsidRPr="00E80A20" w:rsidRDefault="00E80A20">
      <w:pPr>
        <w:autoSpaceDE w:val="0"/>
        <w:autoSpaceDN w:val="0"/>
        <w:spacing w:before="192" w:after="0" w:line="262" w:lineRule="auto"/>
        <w:ind w:left="240" w:right="576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ведения диалога и дискуссии; проявлять уважительное отношение к собеседнику; </w:t>
      </w:r>
    </w:p>
    <w:p w:rsidR="002A5749" w:rsidRPr="00E80A20" w:rsidRDefault="00E80A20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A5749" w:rsidRPr="00E80A20" w:rsidRDefault="00E80A20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устные и письменные тексты (описание, рассуждение, повествование); </w:t>
      </w:r>
    </w:p>
    <w:p w:rsidR="002A5749" w:rsidRPr="00E80A20" w:rsidRDefault="00E80A20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A5749" w:rsidRPr="00E80A20" w:rsidRDefault="00E80A20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A5749" w:rsidRPr="00E80A20" w:rsidRDefault="00E80A20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 с возможной презентацией (текст, рисунки, фото, плакаты и др. ) к тексту выступления.</w:t>
      </w:r>
    </w:p>
    <w:p w:rsidR="002A5749" w:rsidRPr="00E80A20" w:rsidRDefault="002A5749">
      <w:pPr>
        <w:rPr>
          <w:lang w:val="ru-RU"/>
        </w:rPr>
        <w:sectPr w:rsidR="002A5749" w:rsidRPr="00E80A20">
          <w:pgSz w:w="11900" w:h="16840"/>
          <w:pgMar w:top="286" w:right="790" w:bottom="438" w:left="846" w:header="720" w:footer="720" w:gutter="0"/>
          <w:cols w:space="720" w:equalWidth="0">
            <w:col w:w="10264" w:space="0"/>
          </w:cols>
          <w:docGrid w:linePitch="360"/>
        </w:sectPr>
      </w:pPr>
    </w:p>
    <w:p w:rsidR="002A5749" w:rsidRPr="00E80A20" w:rsidRDefault="002A5749">
      <w:pPr>
        <w:autoSpaceDE w:val="0"/>
        <w:autoSpaceDN w:val="0"/>
        <w:spacing w:after="78" w:line="220" w:lineRule="exact"/>
        <w:rPr>
          <w:lang w:val="ru-RU"/>
        </w:rPr>
      </w:pPr>
    </w:p>
    <w:p w:rsidR="002A5749" w:rsidRPr="00E80A20" w:rsidRDefault="00E80A20">
      <w:pPr>
        <w:autoSpaceDE w:val="0"/>
        <w:autoSpaceDN w:val="0"/>
        <w:spacing w:after="0" w:line="262" w:lineRule="auto"/>
        <w:ind w:left="180" w:right="4896"/>
        <w:rPr>
          <w:lang w:val="ru-RU"/>
        </w:rPr>
      </w:pPr>
      <w:r w:rsidRPr="00E80A2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универсальные учебные действия: </w:t>
      </w:r>
      <w:r w:rsidRPr="00E80A20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2A5749" w:rsidRPr="00E80A20" w:rsidRDefault="00E80A20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самостоятельно или с небольшой помощью учителя действия по решению учебной задачи; </w:t>
      </w:r>
    </w:p>
    <w:p w:rsidR="002A5749" w:rsidRPr="00E80A20" w:rsidRDefault="00E80A2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 и операций.</w:t>
      </w:r>
    </w:p>
    <w:p w:rsidR="002A5749" w:rsidRPr="00E80A20" w:rsidRDefault="00E80A2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E80A20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2A5749" w:rsidRPr="00E80A20" w:rsidRDefault="00E80A20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деятельности; </w:t>
      </w:r>
    </w:p>
    <w:p w:rsidR="002A5749" w:rsidRPr="00E80A20" w:rsidRDefault="00E80A20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в своей работе и устанавливать их причины; корректировать свои действия при необходимости (с небольшой помощью учителя); </w:t>
      </w:r>
    </w:p>
    <w:p w:rsidR="002A5749" w:rsidRPr="00E80A20" w:rsidRDefault="00E80A20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— 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2A5749" w:rsidRPr="00E80A20" w:rsidRDefault="00E80A2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E80A20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</w:t>
      </w: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2A5749" w:rsidRPr="00E80A20" w:rsidRDefault="00E80A20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объективно оценивать результаты своей деятельности, соотносить свою оценку с оценкой учителя; </w:t>
      </w:r>
    </w:p>
    <w:p w:rsidR="002A5749" w:rsidRPr="00E80A20" w:rsidRDefault="00E80A20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—  оценивать целесообразность выбранных способов действия, при необходимости корректировать их.</w:t>
      </w:r>
    </w:p>
    <w:p w:rsidR="002A5749" w:rsidRPr="00E80A20" w:rsidRDefault="00E80A2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E80A20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2A5749" w:rsidRPr="00E80A20" w:rsidRDefault="00E80A20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значение коллективной деятельности для успешного решения учебной </w:t>
      </w:r>
      <w:r w:rsidRPr="00E80A20">
        <w:rPr>
          <w:lang w:val="ru-RU"/>
        </w:rPr>
        <w:br/>
      </w: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A5749" w:rsidRPr="00E80A20" w:rsidRDefault="00E80A20">
      <w:pPr>
        <w:autoSpaceDE w:val="0"/>
        <w:autoSpaceDN w:val="0"/>
        <w:spacing w:before="190" w:after="0" w:line="262" w:lineRule="auto"/>
        <w:ind w:left="420" w:right="1584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A5749" w:rsidRPr="00E80A20" w:rsidRDefault="00E80A2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готовность руководить, выполнять поручения, подчиняться; </w:t>
      </w:r>
    </w:p>
    <w:p w:rsidR="002A5749" w:rsidRPr="00E80A20" w:rsidRDefault="00E80A20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 конфликтов, при их возникновении мирно разрешать без участия взрослого; </w:t>
      </w:r>
    </w:p>
    <w:p w:rsidR="002A5749" w:rsidRPr="00E80A20" w:rsidRDefault="00E80A20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работы.</w:t>
      </w:r>
    </w:p>
    <w:p w:rsidR="002A5749" w:rsidRPr="00E80A20" w:rsidRDefault="00E80A20">
      <w:pPr>
        <w:autoSpaceDE w:val="0"/>
        <w:autoSpaceDN w:val="0"/>
        <w:spacing w:before="288" w:after="0" w:line="230" w:lineRule="auto"/>
        <w:rPr>
          <w:lang w:val="ru-RU"/>
        </w:rPr>
      </w:pPr>
      <w:r w:rsidRPr="00E80A20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2A5749" w:rsidRPr="00E80A20" w:rsidRDefault="00E80A20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E80A2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 классе </w:t>
      </w: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</w:p>
    <w:p w:rsidR="002A5749" w:rsidRPr="00E80A20" w:rsidRDefault="00E80A20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2A5749" w:rsidRPr="00E80A20" w:rsidRDefault="00E80A2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название своего населённого пункта, региона, страны; </w:t>
      </w:r>
    </w:p>
    <w:p w:rsidR="002A5749" w:rsidRPr="00E80A20" w:rsidRDefault="00E80A20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2A5749" w:rsidRPr="00E80A20" w:rsidRDefault="00E80A20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</w:t>
      </w:r>
      <w:r w:rsidRPr="00E80A20">
        <w:rPr>
          <w:lang w:val="ru-RU"/>
        </w:rPr>
        <w:br/>
      </w: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животных(насекомые, рыбы, птицы, звери); </w:t>
      </w:r>
    </w:p>
    <w:p w:rsidR="002A5749" w:rsidRPr="00E80A20" w:rsidRDefault="002A5749">
      <w:pPr>
        <w:rPr>
          <w:lang w:val="ru-RU"/>
        </w:rPr>
        <w:sectPr w:rsidR="002A5749" w:rsidRPr="00E80A20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A5749" w:rsidRPr="00E80A20" w:rsidRDefault="002A5749">
      <w:pPr>
        <w:autoSpaceDE w:val="0"/>
        <w:autoSpaceDN w:val="0"/>
        <w:spacing w:after="108" w:line="220" w:lineRule="exact"/>
        <w:rPr>
          <w:lang w:val="ru-RU"/>
        </w:rPr>
      </w:pPr>
    </w:p>
    <w:p w:rsidR="002A5749" w:rsidRPr="00E80A20" w:rsidRDefault="00E80A20">
      <w:pPr>
        <w:autoSpaceDE w:val="0"/>
        <w:autoSpaceDN w:val="0"/>
        <w:spacing w:after="0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2A5749" w:rsidRPr="00E80A20" w:rsidRDefault="00E80A20">
      <w:pPr>
        <w:autoSpaceDE w:val="0"/>
        <w:autoSpaceDN w:val="0"/>
        <w:spacing w:before="190" w:after="0" w:line="230" w:lineRule="auto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правила ухода за комнатными растениями и домашними животными; </w:t>
      </w:r>
    </w:p>
    <w:p w:rsidR="002A5749" w:rsidRPr="00E80A20" w:rsidRDefault="00E80A20">
      <w:pPr>
        <w:autoSpaceDE w:val="0"/>
        <w:autoSpaceDN w:val="0"/>
        <w:spacing w:before="190" w:after="0"/>
        <w:ind w:right="144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2A5749" w:rsidRPr="00E80A20" w:rsidRDefault="00E80A20">
      <w:pPr>
        <w:autoSpaceDE w:val="0"/>
        <w:autoSpaceDN w:val="0"/>
        <w:spacing w:before="192" w:after="0" w:line="230" w:lineRule="auto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для ответов на вопросы небольшие тексты о природе и обществе; </w:t>
      </w:r>
    </w:p>
    <w:p w:rsidR="002A5749" w:rsidRPr="00E80A20" w:rsidRDefault="00E80A20">
      <w:pPr>
        <w:autoSpaceDE w:val="0"/>
        <w:autoSpaceDN w:val="0"/>
        <w:spacing w:before="192" w:after="0" w:line="262" w:lineRule="auto"/>
        <w:ind w:right="432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2A5749" w:rsidRPr="00E80A20" w:rsidRDefault="00E80A20">
      <w:pPr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2A5749" w:rsidRPr="00E80A20" w:rsidRDefault="00E80A20">
      <w:pPr>
        <w:autoSpaceDE w:val="0"/>
        <w:autoSpaceDN w:val="0"/>
        <w:spacing w:before="190" w:after="0" w:line="230" w:lineRule="auto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здорового питания и личной гигиены; </w:t>
      </w:r>
    </w:p>
    <w:p w:rsidR="002A5749" w:rsidRPr="00E80A20" w:rsidRDefault="00E80A20">
      <w:pPr>
        <w:autoSpaceDE w:val="0"/>
        <w:autoSpaceDN w:val="0"/>
        <w:spacing w:before="190" w:after="0" w:line="230" w:lineRule="auto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пешехода; </w:t>
      </w:r>
    </w:p>
    <w:p w:rsidR="002A5749" w:rsidRPr="00E80A20" w:rsidRDefault="00E80A20">
      <w:pPr>
        <w:autoSpaceDE w:val="0"/>
        <w:autoSpaceDN w:val="0"/>
        <w:spacing w:before="190" w:after="0" w:line="230" w:lineRule="auto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в природе; </w:t>
      </w:r>
    </w:p>
    <w:p w:rsidR="002A5749" w:rsidRPr="00E80A20" w:rsidRDefault="00E80A20">
      <w:pPr>
        <w:autoSpaceDE w:val="0"/>
        <w:autoSpaceDN w:val="0"/>
        <w:spacing w:before="190" w:after="0" w:line="262" w:lineRule="auto"/>
        <w:ind w:right="1008"/>
        <w:rPr>
          <w:lang w:val="ru-RU"/>
        </w:rPr>
      </w:pPr>
      <w:r w:rsidRPr="00E80A20">
        <w:rPr>
          <w:rFonts w:ascii="Times New Roman" w:eastAsia="Times New Roman" w:hAnsi="Times New Roman"/>
          <w:color w:val="000000"/>
          <w:sz w:val="24"/>
          <w:lang w:val="ru-RU"/>
        </w:rPr>
        <w:t>—  с помощью взрослых (учителя, родителей) пользоваться электронным дневником и электронными ресурсами школы.</w:t>
      </w:r>
    </w:p>
    <w:p w:rsidR="002A5749" w:rsidRDefault="002A5749">
      <w:pPr>
        <w:rPr>
          <w:lang w:val="ru-RU"/>
        </w:rPr>
      </w:pPr>
    </w:p>
    <w:p w:rsidR="00E80A20" w:rsidRPr="00E80A20" w:rsidRDefault="00E80A20" w:rsidP="00E80A20">
      <w:pPr>
        <w:pStyle w:val="aff8"/>
        <w:spacing w:before="0" w:beforeAutospacing="0" w:after="0" w:afterAutospacing="0"/>
        <w:rPr>
          <w:b/>
          <w:color w:val="010101"/>
        </w:rPr>
      </w:pPr>
      <w:r w:rsidRPr="00E80A20">
        <w:rPr>
          <w:b/>
          <w:color w:val="010101"/>
        </w:rPr>
        <w:t>Воспитательный потенциал уроков окружающего мира в начальной школе</w:t>
      </w:r>
    </w:p>
    <w:p w:rsidR="006F689B" w:rsidRDefault="00E80A20" w:rsidP="006F689B">
      <w:pPr>
        <w:rPr>
          <w:rFonts w:ascii="Times New Roman" w:hAnsi="Times New Roman" w:cs="Times New Roman"/>
          <w:color w:val="010101"/>
          <w:lang w:val="ru-RU"/>
        </w:rPr>
      </w:pPr>
      <w:r w:rsidRPr="00E80A20">
        <w:rPr>
          <w:rFonts w:ascii="Times New Roman" w:hAnsi="Times New Roman" w:cs="Times New Roman"/>
          <w:color w:val="010101"/>
          <w:lang w:val="ru-RU"/>
        </w:rPr>
        <w:t>Обучение и</w:t>
      </w:r>
      <w:r w:rsidRPr="00E80A20">
        <w:rPr>
          <w:rFonts w:ascii="Times New Roman" w:hAnsi="Times New Roman" w:cs="Times New Roman"/>
          <w:color w:val="010101"/>
        </w:rPr>
        <w:t> </w:t>
      </w:r>
      <w:r w:rsidRPr="00E80A20">
        <w:rPr>
          <w:rFonts w:ascii="Times New Roman" w:hAnsi="Times New Roman" w:cs="Times New Roman"/>
          <w:color w:val="010101"/>
          <w:lang w:val="ru-RU"/>
        </w:rPr>
        <w:t>воспитание - важные компоненты образовательного процесса, они дополняют друг друга и служат единой цели: целостному развитию личности школьника. Воспитывающим потенциалом должен обладать каждый предмет, в связи с чем урок по любой дисциплине должен стать не просто формой организации учебного процесса, но и</w:t>
      </w:r>
      <w:r w:rsidRPr="00E80A20">
        <w:rPr>
          <w:rFonts w:ascii="Times New Roman" w:hAnsi="Times New Roman" w:cs="Times New Roman"/>
          <w:color w:val="010101"/>
        </w:rPr>
        <w:t> </w:t>
      </w:r>
      <w:r w:rsidRPr="00E80A20">
        <w:rPr>
          <w:rFonts w:ascii="Times New Roman" w:hAnsi="Times New Roman" w:cs="Times New Roman"/>
          <w:color w:val="010101"/>
          <w:lang w:val="ru-RU"/>
        </w:rPr>
        <w:t>обладать определённым воспитательным потенциалом.</w:t>
      </w:r>
      <w:r>
        <w:rPr>
          <w:rFonts w:ascii="Times New Roman" w:hAnsi="Times New Roman" w:cs="Times New Roman"/>
          <w:color w:val="010101"/>
          <w:lang w:val="ru-RU"/>
        </w:rPr>
        <w:t xml:space="preserve"> </w:t>
      </w:r>
      <w:r w:rsidRPr="00E80A20">
        <w:rPr>
          <w:rFonts w:ascii="Times New Roman" w:hAnsi="Times New Roman" w:cs="Times New Roman"/>
          <w:color w:val="010101"/>
          <w:lang w:val="ru-RU"/>
        </w:rPr>
        <w:t>Урок обладает уникальными возможностями влиять на становление очень многих качеств личности учащихся.</w:t>
      </w:r>
      <w:r w:rsidRPr="00E80A20">
        <w:rPr>
          <w:rFonts w:ascii="Times New Roman" w:hAnsi="Times New Roman" w:cs="Times New Roman"/>
          <w:color w:val="010101"/>
        </w:rPr>
        <w:t> </w:t>
      </w:r>
    </w:p>
    <w:p w:rsidR="00E80A20" w:rsidRPr="006F689B" w:rsidRDefault="00E80A20" w:rsidP="006F689B">
      <w:pPr>
        <w:rPr>
          <w:rFonts w:ascii="Times New Roman" w:hAnsi="Times New Roman" w:cs="Times New Roman"/>
          <w:color w:val="010101"/>
          <w:lang w:val="ru-RU"/>
        </w:rPr>
      </w:pPr>
      <w:r w:rsidRPr="006F689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Воспитательный потенциал предмета реализуется через</w:t>
      </w:r>
      <w:r w:rsidRPr="00E80A20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E80A20" w:rsidRPr="00E80A20" w:rsidRDefault="00E80A20" w:rsidP="00E80A20">
      <w:pPr>
        <w:pStyle w:val="14"/>
        <w:numPr>
          <w:ilvl w:val="0"/>
          <w:numId w:val="10"/>
        </w:numPr>
        <w:shd w:val="clear" w:color="auto" w:fill="auto"/>
        <w:tabs>
          <w:tab w:val="left" w:pos="656"/>
        </w:tabs>
        <w:spacing w:after="0" w:line="276" w:lineRule="auto"/>
        <w:ind w:left="680" w:hanging="2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A20">
        <w:rPr>
          <w:rFonts w:ascii="Times New Roman" w:eastAsia="Times New Roman" w:hAnsi="Times New Roman" w:cs="Times New Roman"/>
          <w:sz w:val="24"/>
          <w:szCs w:val="24"/>
          <w:lang w:val="ru-RU"/>
        </w:rPr>
        <w:t>привлечение внимания обучающихся к ценностному аспекту изучаемых на уроках явлений, организацию рабо</w:t>
      </w:r>
      <w:r w:rsidRPr="00E80A20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  <w:t>ты с получаемой на уроке социально значимой информацией — инициирование ее обсуждения, высказывания обучающимися своего мнения по ее поводу, выработки своего отношения к ней;</w:t>
      </w:r>
    </w:p>
    <w:p w:rsidR="00E80A20" w:rsidRPr="00E80A20" w:rsidRDefault="00E80A20" w:rsidP="00E80A20">
      <w:pPr>
        <w:pStyle w:val="14"/>
        <w:numPr>
          <w:ilvl w:val="0"/>
          <w:numId w:val="10"/>
        </w:numPr>
        <w:shd w:val="clear" w:color="auto" w:fill="auto"/>
        <w:tabs>
          <w:tab w:val="left" w:pos="656"/>
        </w:tabs>
        <w:spacing w:after="0"/>
        <w:ind w:left="680" w:hanging="2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A2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демонстрацию обучающимся примеров ответственного, гражданского поведения, </w:t>
      </w:r>
      <w:r w:rsidR="006F689B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проявления</w:t>
      </w:r>
      <w:r w:rsidRPr="00E80A2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E80A20" w:rsidRPr="00E80A20" w:rsidRDefault="00E80A20" w:rsidP="00E80A20">
      <w:pPr>
        <w:pStyle w:val="14"/>
        <w:numPr>
          <w:ilvl w:val="0"/>
          <w:numId w:val="10"/>
        </w:numPr>
        <w:shd w:val="clear" w:color="auto" w:fill="auto"/>
        <w:tabs>
          <w:tab w:val="left" w:pos="656"/>
        </w:tabs>
        <w:spacing w:after="0"/>
        <w:ind w:left="680" w:hanging="2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A20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применение на уроке интерактивных форм работы с обучающимися: интеллектуальных игр, стимулирующих познавательную мотивацию обучающихся: дидактического театра, где полученные на уроке знания обы</w:t>
      </w:r>
      <w:r w:rsidRPr="00E80A20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  <w:t xml:space="preserve">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ларах, которые учат обучающихся командной </w:t>
      </w:r>
      <w:r w:rsidRPr="00E80A20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работе и</w:t>
      </w:r>
      <w:r w:rsidR="006F689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80A2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взаимодействию с другими обучающимися;</w:t>
      </w:r>
    </w:p>
    <w:p w:rsidR="00E80A20" w:rsidRPr="00E80A20" w:rsidRDefault="00E80A20" w:rsidP="00E80A20">
      <w:pPr>
        <w:pStyle w:val="14"/>
        <w:numPr>
          <w:ilvl w:val="0"/>
          <w:numId w:val="10"/>
        </w:numPr>
        <w:shd w:val="clear" w:color="auto" w:fill="auto"/>
        <w:tabs>
          <w:tab w:val="left" w:pos="656"/>
        </w:tabs>
        <w:spacing w:after="1320" w:line="288" w:lineRule="auto"/>
        <w:ind w:left="680" w:hanging="2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A20"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13836B" wp14:editId="59A59AFA">
                <wp:simplePos x="0" y="0"/>
                <wp:positionH relativeFrom="page">
                  <wp:posOffset>947420</wp:posOffset>
                </wp:positionH>
                <wp:positionV relativeFrom="paragraph">
                  <wp:posOffset>1460500</wp:posOffset>
                </wp:positionV>
                <wp:extent cx="194310" cy="201295"/>
                <wp:effectExtent l="0" t="0" r="0" b="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F689B" w:rsidRPr="006F689B" w:rsidRDefault="006F689B" w:rsidP="00E80A20">
                            <w:pPr>
                              <w:pStyle w:val="2d"/>
                              <w:shd w:val="clear" w:color="auto" w:fill="auto"/>
                              <w:spacing w:after="0" w:line="240" w:lineRule="auto"/>
                              <w:ind w:left="0" w:firstLine="0"/>
                              <w:rPr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74.6pt;margin-top:115pt;width:15.3pt;height:15.85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" filled="f" stroked="f">
                <v:textbox inset="0,0,0,0">
                  <w:txbxContent>
                    <w:p w:rsidR="006F689B" w:rsidRPr="006F689B" w:rsidRDefault="006F689B" w:rsidP="00E80A20">
                      <w:pPr>
                        <w:pStyle w:val="2d"/>
                        <w:shd w:val="clear" w:color="auto" w:fill="auto"/>
                        <w:spacing w:after="0" w:line="240" w:lineRule="auto"/>
                        <w:ind w:left="0" w:firstLine="0"/>
                        <w:rPr>
                          <w:sz w:val="24"/>
                          <w:szCs w:val="24"/>
                          <w:lang w:val="ru-RU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E80A2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инициирование и </w:t>
      </w:r>
      <w:r w:rsidR="006F689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80A20">
        <w:rPr>
          <w:rFonts w:ascii="Times New Roman" w:eastAsia="Times New Roman" w:hAnsi="Times New Roman" w:cs="Times New Roman"/>
          <w:sz w:val="24"/>
          <w:szCs w:val="24"/>
          <w:lang w:val="ru-RU"/>
        </w:rPr>
        <w:t>поддержку исследовательской деятельности обучающихся в рамках реализации ими индивиду</w:t>
      </w:r>
      <w:r w:rsidRPr="00E80A20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  <w:t>альных и групповых исследовательских проектов, что даст обучающимся возможность приобрести навык само</w:t>
      </w:r>
      <w:r w:rsidRPr="00E80A20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  <w:t>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E80A20" w:rsidRPr="00E80A20" w:rsidRDefault="00E80A20" w:rsidP="00E80A20">
      <w:pPr>
        <w:rPr>
          <w:rFonts w:ascii="Times New Roman" w:hAnsi="Times New Roman" w:cs="Times New Roman"/>
          <w:lang w:val="ru-RU"/>
        </w:rPr>
        <w:sectPr w:rsidR="00E80A20" w:rsidRPr="00E80A20">
          <w:pgSz w:w="11900" w:h="16840"/>
          <w:pgMar w:top="328" w:right="840" w:bottom="1440" w:left="1086" w:header="720" w:footer="720" w:gutter="0"/>
          <w:cols w:space="720" w:equalWidth="0">
            <w:col w:w="9974" w:space="0"/>
          </w:cols>
          <w:docGrid w:linePitch="360"/>
        </w:sectPr>
      </w:pPr>
    </w:p>
    <w:p w:rsidR="002A5749" w:rsidRPr="006F689B" w:rsidRDefault="002A5749">
      <w:pPr>
        <w:autoSpaceDE w:val="0"/>
        <w:autoSpaceDN w:val="0"/>
        <w:spacing w:after="64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2A5749" w:rsidRPr="006F689B" w:rsidRDefault="00E80A20">
      <w:pPr>
        <w:autoSpaceDE w:val="0"/>
        <w:autoSpaceDN w:val="0"/>
        <w:spacing w:after="258" w:line="233" w:lineRule="auto"/>
        <w:rPr>
          <w:rFonts w:ascii="Times New Roman" w:hAnsi="Times New Roman" w:cs="Times New Roman"/>
          <w:sz w:val="24"/>
          <w:szCs w:val="24"/>
        </w:rPr>
      </w:pPr>
      <w:r w:rsidRPr="006F689B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226"/>
        <w:gridCol w:w="530"/>
        <w:gridCol w:w="1104"/>
        <w:gridCol w:w="1140"/>
        <w:gridCol w:w="804"/>
        <w:gridCol w:w="3772"/>
        <w:gridCol w:w="1320"/>
        <w:gridCol w:w="2138"/>
      </w:tblGrid>
      <w:tr w:rsidR="002A5749" w:rsidRPr="006F689B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6F689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42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6F689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3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45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Виды, формы контроля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2A5749" w:rsidRPr="006F689B" w:rsidTr="006F689B">
        <w:trPr>
          <w:trHeight w:hRule="exact" w:val="69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45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749" w:rsidRPr="006F689B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1.</w:t>
            </w: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Человек и общество.</w:t>
            </w:r>
          </w:p>
        </w:tc>
      </w:tr>
      <w:tr w:rsidR="002A5749" w:rsidRPr="001D19E5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Школьные традиции и праздники. Классный, школьный коллектив, совместная деятельность.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01449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Экскурсия по школе, знакомство с помещениями;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8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80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Электронное приложение к учебнику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А.А.Плешакова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М., 1 класс Просвещение, 2019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videouroki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net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Окружающий мир "Школа России" мультимедийное приложение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shkola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abv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Видеоуроки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2A5749" w:rsidRPr="001D19E5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Одноклассники, взаимоотношения между ними; ценность дружбы, взаимной помощи.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01449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Беседа по теме «Как содержать рабочее место в порядке»;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Электронное приложение к учебнику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А.А.Плешакова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М., 1 класс Просвещение, 2019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videouroki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net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Окружающий мир "Школа России" мультимедийное приложение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shkola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abv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Видеоуроки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2A5749" w:rsidRPr="001D19E5">
        <w:trPr>
          <w:trHeight w:hRule="exact" w:val="26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Рабочее место школьника. Правила безопасной работы на учебном месте, режим труда и отдыха.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01449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Обсуждение ситуаций по теме «Правила поведения в классе и в школе»;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Электронное приложение к учебнику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А.А.Плешакова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М., 1 класс Просвещение, 2019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videouroki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net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Окружающий мир "Школа России" мультимедийное приложение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shkola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abv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Видеоуроки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</w:tbl>
    <w:p w:rsidR="002A5749" w:rsidRPr="006F689B" w:rsidRDefault="002A5749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2A5749" w:rsidRPr="006F689B" w:rsidRDefault="002A5749">
      <w:pPr>
        <w:rPr>
          <w:rFonts w:ascii="Times New Roman" w:hAnsi="Times New Roman" w:cs="Times New Roman"/>
          <w:sz w:val="24"/>
          <w:szCs w:val="24"/>
          <w:lang w:val="ru-RU"/>
        </w:rPr>
        <w:sectPr w:rsidR="002A5749" w:rsidRPr="006F689B">
          <w:pgSz w:w="16840" w:h="11900"/>
          <w:pgMar w:top="282" w:right="640" w:bottom="103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A5749" w:rsidRPr="006F689B" w:rsidRDefault="002A5749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226"/>
        <w:gridCol w:w="530"/>
        <w:gridCol w:w="1104"/>
        <w:gridCol w:w="1140"/>
        <w:gridCol w:w="804"/>
        <w:gridCol w:w="3772"/>
        <w:gridCol w:w="1320"/>
        <w:gridCol w:w="2138"/>
      </w:tblGrid>
      <w:tr w:rsidR="002A5749" w:rsidRPr="001D19E5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Россия Москва — столица России. Народы России.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01449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Просмотр и обсуждение иллюстраций,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видеофрагментов и других материалов (по выбору) на темы «Москва — столица России», «Экскурсия по Москве»;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Электронное приложение к учебнику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А.А.Плешакова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М., 1 класс Просвещение, 2019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videouroki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net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Окружающий мир "Школа России" мультимедийное приложение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shkola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abv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Видеоуроки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2A5749" w:rsidRPr="001D19E5">
        <w:trPr>
          <w:trHeight w:hRule="exact" w:val="24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1.5.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45" w:lineRule="auto"/>
              <w:ind w:right="43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Первоначальные сведения о родном крае. Название своего   населённого пункта (города, села), региона.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01449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Экскурсии, целевые прогулки, просмотр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иллюстраций, видеофрагментов и других материалов (по вы бору) на тему «Москва — столица России»;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Электронное приложение к учебнику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А.А.Плешакова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М., 1 класс Просвещение, 2019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videouroki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net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Окружающий мир "Школа России" мультимедийное приложение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shkola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abv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Видеоуроки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2A5749" w:rsidRPr="001D19E5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1.6.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Культурные объекты родного края. Труд людей. Ценность и красота рукотворного мира.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01449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Рассматривание и описание изделий народных промыслов родного края и народов России;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50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использованием«Оценочного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Электронное приложение к учебнику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А.А.Плешакова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М., 1 класс Просвещение, 2019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videouroki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net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Окружающий мир "Школа России" мультимедийное приложение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shkola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abv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Видеоуроки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2A5749" w:rsidRPr="001D19E5">
        <w:trPr>
          <w:trHeight w:hRule="exact" w:val="24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1.7.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Правила поведения в социуме.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A5749" w:rsidRPr="00014493" w:rsidRDefault="0001449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Просмотр и обсуждение иллюстраций,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видеофрагментов и других материалов (по выбору) на темы «Москва — столица России», «Экскурсия по Москве»;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Электронное приложение к учебнику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А.А.Плешакова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М., 1 класс Просвещение, 2019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videouroki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net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Окружающий мир "Школа России" мультимедийное приложение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shkola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abv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Видеоуроки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</w:tbl>
    <w:p w:rsidR="002A5749" w:rsidRPr="006F689B" w:rsidRDefault="002A5749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2A5749" w:rsidRPr="006F689B" w:rsidRDefault="002A5749">
      <w:pPr>
        <w:rPr>
          <w:rFonts w:ascii="Times New Roman" w:hAnsi="Times New Roman" w:cs="Times New Roman"/>
          <w:sz w:val="24"/>
          <w:szCs w:val="24"/>
          <w:lang w:val="ru-RU"/>
        </w:rPr>
        <w:sectPr w:rsidR="002A5749" w:rsidRPr="006F689B">
          <w:pgSz w:w="16840" w:h="11900"/>
          <w:pgMar w:top="284" w:right="640" w:bottom="71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A5749" w:rsidRPr="006F689B" w:rsidRDefault="002A5749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226"/>
        <w:gridCol w:w="530"/>
        <w:gridCol w:w="1104"/>
        <w:gridCol w:w="1140"/>
        <w:gridCol w:w="804"/>
        <w:gridCol w:w="3772"/>
        <w:gridCol w:w="1320"/>
        <w:gridCol w:w="2138"/>
      </w:tblGrid>
      <w:tr w:rsidR="002A5749" w:rsidRPr="001D19E5">
        <w:trPr>
          <w:trHeight w:hRule="exact" w:val="22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1.8.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Моя семья в прошлом и настоящем. Имена и фамилии членов семьи, их профессии.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01449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 по теме «Что такое семья»;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Рассказы детей по теме «Как наша семья проводит свободное время»;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Электронное приложение к учебнику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А.А.Плешакова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М., 1 класс Просвещение,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videouroki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net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Окружающий мир "Школа России" мультимедийное приложение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shkola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abv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Видеоуроки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2A5749" w:rsidRPr="001D19E5">
        <w:trPr>
          <w:trHeight w:hRule="exact" w:val="22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1.9.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45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Взаимоотношения и взаимопомощь в семье.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Совместный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труд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 и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отдых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A5749" w:rsidRPr="00014493" w:rsidRDefault="0001449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с иллюстративным материалом: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рассматривание фото, репродукций на тему «Семья»; Учебный диалог по теме «Что такое семья»;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Рассказы детей по теме «Как наша семья проводит свободное время»;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Электронное приложение к учебнику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А.А.Плешакова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М., 1 класс Просвещение,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videouroki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net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Окружающий мир "Школа России" мультимедийное приложение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shkola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abv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Видеоуроки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2A5749" w:rsidRPr="001D19E5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1.10.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Домашний адрес.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A5749" w:rsidRPr="00014493" w:rsidRDefault="0001449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 по теме «Что такое семья»;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Рассказы детей по теме «Как наша семья проводит свободное время»;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Электронное приложение к учебнику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А.А.Плешакова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М., 1 класс Просвещение,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videouroki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net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Окружающий мир "Школа России" мультимедийное приложение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shkola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abv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Видеоуроки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2A5749" w:rsidRPr="006F689B">
        <w:trPr>
          <w:trHeight w:hRule="exact" w:val="348"/>
        </w:trPr>
        <w:tc>
          <w:tcPr>
            <w:tcW w:w="4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16</w:t>
            </w:r>
          </w:p>
        </w:tc>
        <w:tc>
          <w:tcPr>
            <w:tcW w:w="1027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749" w:rsidRPr="006F689B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2.</w:t>
            </w: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Человек и природа.</w:t>
            </w:r>
          </w:p>
        </w:tc>
      </w:tr>
      <w:tr w:rsidR="002A5749" w:rsidRPr="001D19E5">
        <w:trPr>
          <w:trHeight w:hRule="exact" w:val="22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66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Природа и предметы, созданные человеком. Природные материалы. Бережное отношение к пред метам, вещам, уход за ними.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01449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 по теме «Почему люди должны оберегать и охранять природу»;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Обсуждение ситуаций по теме «Правила поведения в природе»;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Электронное приложение к учебнику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А.А.Плешакова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М., 1 класс Просвещение,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videouroki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net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Окружающий мир "Школа России" мультимедийное приложение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shkola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abv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Видеоуроки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</w:tbl>
    <w:p w:rsidR="002A5749" w:rsidRPr="006F689B" w:rsidRDefault="002A5749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2A5749" w:rsidRPr="006F689B" w:rsidRDefault="002A5749">
      <w:pPr>
        <w:rPr>
          <w:rFonts w:ascii="Times New Roman" w:hAnsi="Times New Roman" w:cs="Times New Roman"/>
          <w:sz w:val="24"/>
          <w:szCs w:val="24"/>
          <w:lang w:val="ru-RU"/>
        </w:rPr>
        <w:sectPr w:rsidR="002A5749" w:rsidRPr="006F689B">
          <w:pgSz w:w="16840" w:h="11900"/>
          <w:pgMar w:top="284" w:right="640" w:bottom="76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A5749" w:rsidRPr="006F689B" w:rsidRDefault="002A5749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226"/>
        <w:gridCol w:w="530"/>
        <w:gridCol w:w="1104"/>
        <w:gridCol w:w="1140"/>
        <w:gridCol w:w="804"/>
        <w:gridCol w:w="3772"/>
        <w:gridCol w:w="1320"/>
        <w:gridCol w:w="2138"/>
      </w:tblGrid>
      <w:tr w:rsidR="002A5749" w:rsidRPr="001D19E5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6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Неживая и живая природа.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A5749" w:rsidRPr="00014493" w:rsidRDefault="0001449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с иллюстративным материалом: «Живая и неживая природа»;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50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использованием«Оценочного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Электронное приложение к учебнику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А.А.Плешакова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М., 1 класс Просвещение,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videouroki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net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Окружающий мир "Школа России" мультимедийное приложение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shkola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abv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Видеоуроки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2A5749" w:rsidRPr="001D19E5">
        <w:trPr>
          <w:trHeight w:hRule="exact" w:val="22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Погода и термометр. Наблюдение за погодой своего края.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Сезонные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изменения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в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природе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A5749" w:rsidRPr="00014493" w:rsidRDefault="0001449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6F68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Экскурсии по теме «Сезонные изменения в природе, наблюдение за погодой»;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работа по теме «Измеряем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температуру»;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45" w:lineRule="auto"/>
              <w:ind w:left="74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Электронное приложение к учебнику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А.А.Плешакова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М., 1 класс Просвещение,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videouroki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net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Окружающий мир "Школа России" мультимедийное приложение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shkola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abv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Видеоуроки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2A5749" w:rsidRPr="001D19E5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01449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 по теме «Почему люди должны оберегать и охранять природу»;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Обсуждение ситуаций по теме «Правила поведения в природе»;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Электронное приложение к учебнику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А.А.Плешакова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М., 1 класс Просвещение,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videouroki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net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Окружающий мир "Школа России" мультимедийное приложение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shkola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abv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Видеоуроки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2A5749" w:rsidRPr="001D19E5">
        <w:trPr>
          <w:trHeight w:hRule="exact" w:val="22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64" w:after="0" w:line="252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Растения ближайшего окружения (узнавание, называние, краткое  описание).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01449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Сравнение внешнего вида деревьев, кустарников, трав;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Определение названия по внешнему виду дерева;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50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использованием«Оценочного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Электронное приложение к учебнику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А.А.Плешакова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М., 1 класс Просвещение,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videouroki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net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Окружающий мир "Школа России" мультимедийное приложение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shkola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abv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Видеоуроки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</w:tbl>
    <w:p w:rsidR="002A5749" w:rsidRPr="006F689B" w:rsidRDefault="002A5749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2A5749" w:rsidRPr="006F689B" w:rsidRDefault="002A5749">
      <w:pPr>
        <w:rPr>
          <w:rFonts w:ascii="Times New Roman" w:hAnsi="Times New Roman" w:cs="Times New Roman"/>
          <w:sz w:val="24"/>
          <w:szCs w:val="24"/>
          <w:lang w:val="ru-RU"/>
        </w:rPr>
        <w:sectPr w:rsidR="002A5749" w:rsidRPr="006F689B">
          <w:pgSz w:w="16840" w:h="11900"/>
          <w:pgMar w:top="284" w:right="640" w:bottom="112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A5749" w:rsidRPr="006F689B" w:rsidRDefault="002A5749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226"/>
        <w:gridCol w:w="530"/>
        <w:gridCol w:w="1104"/>
        <w:gridCol w:w="1140"/>
        <w:gridCol w:w="804"/>
        <w:gridCol w:w="3772"/>
        <w:gridCol w:w="1320"/>
        <w:gridCol w:w="2138"/>
      </w:tblGrid>
      <w:tr w:rsidR="002A5749" w:rsidRPr="001D19E5">
        <w:trPr>
          <w:trHeight w:hRule="exact" w:val="23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Лиственные и хвойные растения. Дикорастущие и культурные растения.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01449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6F68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Учебный диалог по теме «Чем различаются дикорастущие и культурные растения?»;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45" w:lineRule="auto"/>
              <w:ind w:left="74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Электронное приложение к учебнику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А.А.Плешакова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М., 1 класс Просвещение,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videouroki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net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Окружающий мир "Школа России" мультимедийное приложение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shkola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abv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Видеоуроки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2A5749" w:rsidRPr="001D19E5">
        <w:trPr>
          <w:trHeight w:hRule="exact" w:val="22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2.7.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50" w:lineRule="auto"/>
              <w:ind w:left="72" w:right="33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Части растения (называние, краткая характеристика значения для жизни растения): корень, стебель, лист, цветок, плод, семя.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01449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50" w:lineRule="auto"/>
              <w:ind w:left="72" w:right="39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Рассматривание и зарисовка разнообразия частей растения: разные листья, разные цветки и плоды, разные корни (по выбору);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Электронное приложение к учебнику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А.А.Плешакова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М., 1 класс Просвещение,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videouroki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net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Окружающий мир "Школа России" мультимедийное приложение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shkola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abv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Видеоуроки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2A5749" w:rsidRPr="001D19E5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2.8.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Комнатные растения, правила содержания и ухода.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01449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6F68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 по теме «Учимся ухаживать за растениями уголка природы»;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45" w:lineRule="auto"/>
              <w:ind w:left="74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Электронное приложение к учебнику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А.А.Плешакова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М., 1 класс Просвещение,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videouroki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net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Окружающий мир "Школа России" мультимедийное приложение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shkola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abv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Видеоуроки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2A5749" w:rsidRPr="001D19E5">
        <w:trPr>
          <w:trHeight w:hRule="exact" w:val="22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2.9.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Разные группы животных (звери, насекомые, птицы, рыбы и др.).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01449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Логическая задача: найди ошибку в иллюстрациях —какое животное попало в эту группу неправильно;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Электронное приложение к учебнику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А.А.Плешакова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М., 1 класс Просвещение,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videouroki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net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Окружающий мир "Школа России" мультимедийное приложение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shkola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abv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Видеоуроки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</w:tbl>
    <w:p w:rsidR="002A5749" w:rsidRPr="006F689B" w:rsidRDefault="002A5749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2A5749" w:rsidRPr="006F689B" w:rsidRDefault="002A5749">
      <w:pPr>
        <w:rPr>
          <w:rFonts w:ascii="Times New Roman" w:hAnsi="Times New Roman" w:cs="Times New Roman"/>
          <w:sz w:val="24"/>
          <w:szCs w:val="24"/>
          <w:lang w:val="ru-RU"/>
        </w:rPr>
        <w:sectPr w:rsidR="002A5749" w:rsidRPr="006F689B">
          <w:pgSz w:w="16840" w:h="11900"/>
          <w:pgMar w:top="284" w:right="640" w:bottom="104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A5749" w:rsidRPr="006F689B" w:rsidRDefault="002A5749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226"/>
        <w:gridCol w:w="530"/>
        <w:gridCol w:w="1104"/>
        <w:gridCol w:w="1140"/>
        <w:gridCol w:w="804"/>
        <w:gridCol w:w="3772"/>
        <w:gridCol w:w="1320"/>
        <w:gridCol w:w="2138"/>
      </w:tblGrid>
      <w:tr w:rsidR="002A5749" w:rsidRPr="001D19E5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2.10.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Домашние и дикие животные (различия в условиях жизни).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01449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Рассказы детей по теме «Мой домашний питомец»;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Электронное приложение к учебнику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А.А.Плешакова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М., 1 класс Просвещение,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videouroki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net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Окружающий мир "Школа России" мультимедийное приложение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shkola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abv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Видеоуроки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2A5749" w:rsidRPr="001D19E5">
        <w:trPr>
          <w:trHeight w:hRule="exact" w:val="22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2.11.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Забота о домашних питомцах.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A5749" w:rsidRPr="00014493" w:rsidRDefault="0001449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Игра-соревнование по теме «Кто больше назовёт насекомых (птиц, зверей…)»;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50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использованием«Оценочного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Электронное приложение к учебнику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А.А.Плешакова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М., 1 класс Просвещение,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videouroki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net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Окружающий мир "Школа России" мультимедийное приложение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shkola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abv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Видеоуроки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2A5749" w:rsidRPr="006F689B">
        <w:trPr>
          <w:trHeight w:hRule="exact" w:val="504"/>
        </w:trPr>
        <w:tc>
          <w:tcPr>
            <w:tcW w:w="4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37</w:t>
            </w:r>
          </w:p>
        </w:tc>
        <w:tc>
          <w:tcPr>
            <w:tcW w:w="1027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A5749" w:rsidRPr="006F689B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3.</w:t>
            </w: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Правила безопасной жизни.</w:t>
            </w:r>
          </w:p>
        </w:tc>
      </w:tr>
      <w:tr w:rsidR="002A5749" w:rsidRPr="001D19E5">
        <w:trPr>
          <w:trHeight w:hRule="exact" w:val="22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Необходимость соблюдения режима дня, правил здорового питания и личной гигиены.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01449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Беседа по теме «Что такое режим дня»: обсуждение режима дня первоклассника;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Электронное приложение к учебнику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А.А.Плешакова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М., 1 класс Просвещение,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videouroki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net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Окружающий мир "Школа России" мультимедийное приложение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shkola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abv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Видеоуроки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2A5749" w:rsidRPr="001D19E5">
        <w:trPr>
          <w:trHeight w:hRule="exact" w:val="22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Правила безопасности в быту: пользование бытовыми электро приборами, газовыми плитами.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01449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6F68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Практическое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занятие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в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кабинете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45" w:lineRule="auto"/>
              <w:ind w:left="74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Электронное приложение к учебнику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А.А.Плешакова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М., 1 класс Просвещение,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videouroki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net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Окружающий мир "Школа России" мультимедийное приложение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shkola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abv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Видеоуроки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</w:tbl>
    <w:p w:rsidR="002A5749" w:rsidRPr="006F689B" w:rsidRDefault="002A5749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2A5749" w:rsidRPr="006F689B" w:rsidRDefault="002A5749">
      <w:pPr>
        <w:rPr>
          <w:rFonts w:ascii="Times New Roman" w:hAnsi="Times New Roman" w:cs="Times New Roman"/>
          <w:sz w:val="24"/>
          <w:szCs w:val="24"/>
          <w:lang w:val="ru-RU"/>
        </w:rPr>
        <w:sectPr w:rsidR="002A5749" w:rsidRPr="006F689B">
          <w:pgSz w:w="16840" w:h="11900"/>
          <w:pgMar w:top="284" w:right="640" w:bottom="69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A5749" w:rsidRPr="006F689B" w:rsidRDefault="002A5749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226"/>
        <w:gridCol w:w="530"/>
        <w:gridCol w:w="1104"/>
        <w:gridCol w:w="1140"/>
        <w:gridCol w:w="804"/>
        <w:gridCol w:w="3772"/>
        <w:gridCol w:w="1320"/>
        <w:gridCol w:w="2138"/>
      </w:tblGrid>
      <w:tr w:rsidR="002A5749" w:rsidRPr="001D19E5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47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01449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6F68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экскурсия с практическим занятием на знание правил дорожного движения;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дорожных знаков.;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45" w:lineRule="auto"/>
              <w:ind w:left="74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Электронное приложение к учебнику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А.А.Плешакова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М., 1 класс Просвещение,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videouroki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net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Окружающий мир "Школа России" мультимедийное приложение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shkola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abv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Видеоуроки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2A5749" w:rsidRPr="001D19E5">
        <w:trPr>
          <w:trHeight w:hRule="exact" w:val="22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Безопасность в сети Интернет (электронный дневник и электронные ресурсы школы) в условиях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контролируемого доступа в Интернет.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01449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6F68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 учителя: «Что такое правильное питание»; Практическое занятие в кабинете;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45" w:lineRule="auto"/>
              <w:ind w:left="74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Электронное приложение к учебнику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А.А.Плешакова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М., 1 класс Просвещение,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videouroki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net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Окружающий мир "Школа России" мультимедийное приложение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shkola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abv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F68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Видеоуроки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Окружающий мир 1 класс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2A5749" w:rsidRPr="006F689B">
        <w:trPr>
          <w:trHeight w:hRule="exact" w:val="348"/>
        </w:trPr>
        <w:tc>
          <w:tcPr>
            <w:tcW w:w="4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027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749" w:rsidRPr="006F689B">
        <w:trPr>
          <w:trHeight w:hRule="exact" w:val="348"/>
        </w:trPr>
        <w:tc>
          <w:tcPr>
            <w:tcW w:w="4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Резервное время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0278" w:type="dxa"/>
            <w:gridSpan w:val="6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749" w:rsidRPr="006F689B">
        <w:trPr>
          <w:trHeight w:hRule="exact" w:val="330"/>
        </w:trPr>
        <w:tc>
          <w:tcPr>
            <w:tcW w:w="4694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E80A2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F689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66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6F689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4" w:type="dxa"/>
            <w:gridSpan w:val="4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5749" w:rsidRPr="006F689B" w:rsidRDefault="002A5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5749" w:rsidRPr="006F689B" w:rsidRDefault="002A5749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0414C4" w:rsidRPr="000414C4" w:rsidRDefault="000414C4" w:rsidP="000414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0414C4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Практические работы по  окружающему миру</w:t>
      </w:r>
    </w:p>
    <w:p w:rsidR="000414C4" w:rsidRPr="000414C4" w:rsidRDefault="000414C4" w:rsidP="000414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33"/>
        <w:gridCol w:w="11239"/>
      </w:tblGrid>
      <w:tr w:rsidR="000414C4" w:rsidRPr="0051232F" w:rsidTr="00B7209E">
        <w:tc>
          <w:tcPr>
            <w:tcW w:w="2633" w:type="dxa"/>
          </w:tcPr>
          <w:p w:rsidR="000414C4" w:rsidRPr="0051232F" w:rsidRDefault="000414C4" w:rsidP="00B7209E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123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proofErr w:type="spellEnd"/>
            <w:r w:rsidRPr="005123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11239" w:type="dxa"/>
          </w:tcPr>
          <w:p w:rsidR="000414C4" w:rsidRPr="0051232F" w:rsidRDefault="000414C4" w:rsidP="00B7209E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123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Виды</w:t>
            </w:r>
            <w:proofErr w:type="spellEnd"/>
            <w:r w:rsidRPr="005123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</w:tr>
      <w:tr w:rsidR="000414C4" w:rsidRPr="0051232F" w:rsidTr="00B7209E">
        <w:tc>
          <w:tcPr>
            <w:tcW w:w="2633" w:type="dxa"/>
            <w:vMerge w:val="restart"/>
          </w:tcPr>
          <w:p w:rsidR="000414C4" w:rsidRPr="0051232F" w:rsidRDefault="000414C4" w:rsidP="00B720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414C4" w:rsidRPr="0051232F" w:rsidRDefault="000414C4" w:rsidP="00B720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414C4" w:rsidRPr="0051232F" w:rsidRDefault="000414C4" w:rsidP="00B720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414C4" w:rsidRPr="0051232F" w:rsidRDefault="000414C4" w:rsidP="00B720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414C4" w:rsidRPr="0051232F" w:rsidRDefault="000414C4" w:rsidP="00B720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23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Что</w:t>
            </w:r>
            <w:proofErr w:type="spellEnd"/>
            <w:r w:rsidRPr="005123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123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кто</w:t>
            </w:r>
            <w:proofErr w:type="spellEnd"/>
            <w:r w:rsidRPr="005123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1239" w:type="dxa"/>
          </w:tcPr>
          <w:p w:rsidR="000414C4" w:rsidRPr="0051232F" w:rsidRDefault="000414C4" w:rsidP="00B720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2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  <w:proofErr w:type="spellEnd"/>
            <w:r w:rsidRPr="00512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12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</w:t>
            </w:r>
            <w:proofErr w:type="spellEnd"/>
            <w:r w:rsidRPr="00512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малая</w:t>
            </w:r>
            <w:proofErr w:type="spellEnd"/>
            <w:r w:rsidRPr="00512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родина</w:t>
            </w:r>
            <w:proofErr w:type="spellEnd"/>
            <w:r w:rsidRPr="00512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0414C4" w:rsidRPr="001D19E5" w:rsidTr="00B7209E">
        <w:tc>
          <w:tcPr>
            <w:tcW w:w="2633" w:type="dxa"/>
            <w:vMerge/>
          </w:tcPr>
          <w:p w:rsidR="000414C4" w:rsidRPr="0051232F" w:rsidRDefault="000414C4" w:rsidP="00B7209E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9" w:type="dxa"/>
          </w:tcPr>
          <w:p w:rsidR="000414C4" w:rsidRPr="000414C4" w:rsidRDefault="000414C4" w:rsidP="00B720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041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работа. Определение образцов камней.</w:t>
            </w:r>
          </w:p>
        </w:tc>
      </w:tr>
      <w:tr w:rsidR="000414C4" w:rsidRPr="001D19E5" w:rsidTr="00B7209E">
        <w:tc>
          <w:tcPr>
            <w:tcW w:w="2633" w:type="dxa"/>
            <w:vMerge/>
          </w:tcPr>
          <w:p w:rsidR="000414C4" w:rsidRPr="000414C4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39" w:type="dxa"/>
          </w:tcPr>
          <w:p w:rsidR="000414C4" w:rsidRPr="000414C4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041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работа. Определение частей растений.</w:t>
            </w:r>
          </w:p>
        </w:tc>
      </w:tr>
      <w:tr w:rsidR="000414C4" w:rsidRPr="001D19E5" w:rsidTr="00B7209E">
        <w:tc>
          <w:tcPr>
            <w:tcW w:w="2633" w:type="dxa"/>
            <w:vMerge/>
          </w:tcPr>
          <w:p w:rsidR="000414C4" w:rsidRPr="000414C4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39" w:type="dxa"/>
          </w:tcPr>
          <w:p w:rsidR="000414C4" w:rsidRPr="000414C4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041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работа. Определение с помощью атласа-определителя комнатных растений</w:t>
            </w:r>
          </w:p>
        </w:tc>
      </w:tr>
      <w:tr w:rsidR="000414C4" w:rsidRPr="001D19E5" w:rsidTr="00B7209E">
        <w:tc>
          <w:tcPr>
            <w:tcW w:w="2633" w:type="dxa"/>
            <w:vMerge/>
          </w:tcPr>
          <w:p w:rsidR="000414C4" w:rsidRPr="000414C4" w:rsidRDefault="000414C4" w:rsidP="00B7209E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39" w:type="dxa"/>
          </w:tcPr>
          <w:p w:rsidR="000414C4" w:rsidRPr="000414C4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041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работа. Определение с помощью атласа-определителя названия растений цветника.</w:t>
            </w:r>
          </w:p>
        </w:tc>
      </w:tr>
      <w:tr w:rsidR="000414C4" w:rsidRPr="0051232F" w:rsidTr="00B7209E">
        <w:tc>
          <w:tcPr>
            <w:tcW w:w="2633" w:type="dxa"/>
            <w:vMerge/>
          </w:tcPr>
          <w:p w:rsidR="000414C4" w:rsidRPr="000414C4" w:rsidRDefault="000414C4" w:rsidP="00B720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39" w:type="dxa"/>
          </w:tcPr>
          <w:p w:rsidR="000414C4" w:rsidRPr="0051232F" w:rsidRDefault="000414C4" w:rsidP="00B720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2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</w:t>
            </w:r>
            <w:proofErr w:type="spellEnd"/>
            <w:r w:rsidRPr="00512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№1</w:t>
            </w:r>
          </w:p>
        </w:tc>
      </w:tr>
      <w:tr w:rsidR="000414C4" w:rsidRPr="001D19E5" w:rsidTr="00B7209E">
        <w:tc>
          <w:tcPr>
            <w:tcW w:w="2633" w:type="dxa"/>
            <w:vMerge/>
          </w:tcPr>
          <w:p w:rsidR="000414C4" w:rsidRPr="0051232F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9" w:type="dxa"/>
          </w:tcPr>
          <w:p w:rsidR="000414C4" w:rsidRPr="000414C4" w:rsidRDefault="000414C4" w:rsidP="00B720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041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работа. Работа с гербарием</w:t>
            </w:r>
          </w:p>
        </w:tc>
      </w:tr>
      <w:tr w:rsidR="000414C4" w:rsidRPr="001D19E5" w:rsidTr="00B7209E">
        <w:tc>
          <w:tcPr>
            <w:tcW w:w="2633" w:type="dxa"/>
            <w:vMerge/>
          </w:tcPr>
          <w:p w:rsidR="000414C4" w:rsidRPr="000414C4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39" w:type="dxa"/>
          </w:tcPr>
          <w:p w:rsidR="000414C4" w:rsidRPr="000414C4" w:rsidRDefault="000414C4" w:rsidP="00B720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041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работа. Изучение строения птичьих перьев.</w:t>
            </w:r>
          </w:p>
        </w:tc>
      </w:tr>
      <w:tr w:rsidR="000414C4" w:rsidRPr="001D19E5" w:rsidTr="00B7209E">
        <w:tc>
          <w:tcPr>
            <w:tcW w:w="2633" w:type="dxa"/>
            <w:vMerge/>
          </w:tcPr>
          <w:p w:rsidR="000414C4" w:rsidRPr="000414C4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39" w:type="dxa"/>
          </w:tcPr>
          <w:p w:rsidR="000414C4" w:rsidRPr="000414C4" w:rsidRDefault="000414C4" w:rsidP="00B720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041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работа. Изучение строения шерсти животных</w:t>
            </w:r>
          </w:p>
        </w:tc>
      </w:tr>
      <w:tr w:rsidR="000414C4" w:rsidRPr="0051232F" w:rsidTr="00B7209E">
        <w:tc>
          <w:tcPr>
            <w:tcW w:w="2633" w:type="dxa"/>
            <w:vMerge w:val="restart"/>
          </w:tcPr>
          <w:p w:rsidR="000414C4" w:rsidRPr="000414C4" w:rsidRDefault="000414C4" w:rsidP="00B720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  <w:p w:rsidR="000414C4" w:rsidRPr="000414C4" w:rsidRDefault="000414C4" w:rsidP="00B720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  <w:p w:rsidR="000414C4" w:rsidRPr="000414C4" w:rsidRDefault="000414C4" w:rsidP="00B720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  <w:p w:rsidR="000414C4" w:rsidRPr="000414C4" w:rsidRDefault="000414C4" w:rsidP="00B720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  <w:p w:rsidR="000414C4" w:rsidRPr="0051232F" w:rsidRDefault="000414C4" w:rsidP="00B720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23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Как</w:t>
            </w:r>
            <w:proofErr w:type="spellEnd"/>
            <w:r w:rsidRPr="005123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23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откуда</w:t>
            </w:r>
            <w:proofErr w:type="spellEnd"/>
            <w:r w:rsidRPr="005123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123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куда</w:t>
            </w:r>
            <w:proofErr w:type="spellEnd"/>
            <w:r w:rsidRPr="005123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?</w:t>
            </w:r>
          </w:p>
          <w:p w:rsidR="000414C4" w:rsidRPr="0051232F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9" w:type="dxa"/>
          </w:tcPr>
          <w:p w:rsidR="000414C4" w:rsidRPr="0051232F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2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Проект</w:t>
            </w:r>
            <w:proofErr w:type="spellEnd"/>
            <w:r w:rsidRPr="00512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12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</w:t>
            </w:r>
            <w:proofErr w:type="spellEnd"/>
            <w:r w:rsidRPr="00512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</w:t>
            </w:r>
            <w:proofErr w:type="spellEnd"/>
            <w:r w:rsidRPr="00512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0414C4" w:rsidRPr="001D19E5" w:rsidTr="00B7209E">
        <w:tc>
          <w:tcPr>
            <w:tcW w:w="2633" w:type="dxa"/>
            <w:vMerge/>
          </w:tcPr>
          <w:p w:rsidR="000414C4" w:rsidRPr="0051232F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9" w:type="dxa"/>
          </w:tcPr>
          <w:p w:rsidR="000414C4" w:rsidRPr="000414C4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041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Опыт, показывающий загрязнение и очистку воды.</w:t>
            </w:r>
          </w:p>
        </w:tc>
      </w:tr>
      <w:tr w:rsidR="000414C4" w:rsidRPr="001D19E5" w:rsidTr="00B7209E">
        <w:tc>
          <w:tcPr>
            <w:tcW w:w="2633" w:type="dxa"/>
            <w:vMerge/>
          </w:tcPr>
          <w:p w:rsidR="000414C4" w:rsidRPr="000414C4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39" w:type="dxa"/>
          </w:tcPr>
          <w:p w:rsidR="000414C4" w:rsidRPr="000414C4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041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Практическая работа. Сборка электрической цепи из </w:t>
            </w:r>
            <w:proofErr w:type="spellStart"/>
            <w:r w:rsidRPr="00041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электроконструктора</w:t>
            </w:r>
            <w:proofErr w:type="spellEnd"/>
            <w:r w:rsidRPr="00041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  <w:tr w:rsidR="000414C4" w:rsidRPr="001D19E5" w:rsidTr="00B7209E">
        <w:tc>
          <w:tcPr>
            <w:tcW w:w="2633" w:type="dxa"/>
            <w:vMerge/>
          </w:tcPr>
          <w:p w:rsidR="000414C4" w:rsidRPr="000414C4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39" w:type="dxa"/>
          </w:tcPr>
          <w:p w:rsidR="000414C4" w:rsidRPr="000414C4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041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работа. Приготовление «морской» воды</w:t>
            </w:r>
          </w:p>
        </w:tc>
      </w:tr>
      <w:tr w:rsidR="000414C4" w:rsidRPr="001D19E5" w:rsidTr="00B7209E">
        <w:tc>
          <w:tcPr>
            <w:tcW w:w="2633" w:type="dxa"/>
            <w:vMerge/>
          </w:tcPr>
          <w:p w:rsidR="000414C4" w:rsidRPr="000414C4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39" w:type="dxa"/>
          </w:tcPr>
          <w:p w:rsidR="000414C4" w:rsidRPr="000414C4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41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работа. Изучение свойств снега и льда</w:t>
            </w:r>
          </w:p>
        </w:tc>
      </w:tr>
      <w:tr w:rsidR="000414C4" w:rsidRPr="001D19E5" w:rsidTr="00B7209E">
        <w:tc>
          <w:tcPr>
            <w:tcW w:w="2633" w:type="dxa"/>
            <w:vMerge/>
          </w:tcPr>
          <w:p w:rsidR="000414C4" w:rsidRPr="000414C4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39" w:type="dxa"/>
          </w:tcPr>
          <w:p w:rsidR="000414C4" w:rsidRPr="000414C4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41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работа. Приемы ухода за комнатными растениями</w:t>
            </w:r>
          </w:p>
        </w:tc>
      </w:tr>
      <w:tr w:rsidR="000414C4" w:rsidRPr="001D19E5" w:rsidTr="00B7209E">
        <w:tc>
          <w:tcPr>
            <w:tcW w:w="2633" w:type="dxa"/>
            <w:vMerge/>
          </w:tcPr>
          <w:p w:rsidR="000414C4" w:rsidRPr="000414C4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39" w:type="dxa"/>
          </w:tcPr>
          <w:p w:rsidR="000414C4" w:rsidRPr="000414C4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41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работа. Приемы ухода за животными из живого уголка.</w:t>
            </w:r>
          </w:p>
        </w:tc>
      </w:tr>
      <w:tr w:rsidR="000414C4" w:rsidRPr="001D19E5" w:rsidTr="00B7209E">
        <w:tc>
          <w:tcPr>
            <w:tcW w:w="2633" w:type="dxa"/>
            <w:vMerge/>
          </w:tcPr>
          <w:p w:rsidR="000414C4" w:rsidRPr="000414C4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39" w:type="dxa"/>
          </w:tcPr>
          <w:p w:rsidR="000414C4" w:rsidRPr="000414C4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41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работа. Изготовление кормушки из бумажного пакета</w:t>
            </w:r>
          </w:p>
        </w:tc>
      </w:tr>
      <w:tr w:rsidR="000414C4" w:rsidRPr="001D19E5" w:rsidTr="00B7209E">
        <w:tc>
          <w:tcPr>
            <w:tcW w:w="2633" w:type="dxa"/>
            <w:vMerge/>
          </w:tcPr>
          <w:p w:rsidR="000414C4" w:rsidRPr="000414C4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39" w:type="dxa"/>
          </w:tcPr>
          <w:p w:rsidR="000414C4" w:rsidRPr="000414C4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41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работа. Сортировка упаковок из-под продуктов.</w:t>
            </w:r>
          </w:p>
        </w:tc>
      </w:tr>
      <w:tr w:rsidR="000414C4" w:rsidRPr="001D19E5" w:rsidTr="00B7209E">
        <w:tc>
          <w:tcPr>
            <w:tcW w:w="2633" w:type="dxa"/>
            <w:vMerge/>
          </w:tcPr>
          <w:p w:rsidR="000414C4" w:rsidRPr="000414C4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39" w:type="dxa"/>
          </w:tcPr>
          <w:p w:rsidR="000414C4" w:rsidRPr="000414C4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41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работа. исследование снежков и снеговой воды.</w:t>
            </w:r>
          </w:p>
        </w:tc>
      </w:tr>
      <w:tr w:rsidR="000414C4" w:rsidRPr="001D19E5" w:rsidTr="00B7209E">
        <w:trPr>
          <w:trHeight w:val="288"/>
        </w:trPr>
        <w:tc>
          <w:tcPr>
            <w:tcW w:w="2633" w:type="dxa"/>
            <w:vMerge w:val="restart"/>
          </w:tcPr>
          <w:p w:rsidR="000414C4" w:rsidRPr="0051232F" w:rsidRDefault="000414C4" w:rsidP="00B720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23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Где</w:t>
            </w:r>
            <w:proofErr w:type="spellEnd"/>
            <w:r w:rsidRPr="005123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123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когда</w:t>
            </w:r>
            <w:proofErr w:type="spellEnd"/>
            <w:r w:rsidRPr="005123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?</w:t>
            </w:r>
          </w:p>
          <w:p w:rsidR="000414C4" w:rsidRPr="0051232F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9" w:type="dxa"/>
          </w:tcPr>
          <w:p w:rsidR="000414C4" w:rsidRPr="000414C4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41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Проект «Мой класс и моя школа»</w:t>
            </w:r>
          </w:p>
        </w:tc>
      </w:tr>
      <w:tr w:rsidR="000414C4" w:rsidRPr="001D19E5" w:rsidTr="00B7209E">
        <w:tc>
          <w:tcPr>
            <w:tcW w:w="2633" w:type="dxa"/>
            <w:vMerge/>
          </w:tcPr>
          <w:p w:rsidR="000414C4" w:rsidRPr="000414C4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39" w:type="dxa"/>
          </w:tcPr>
          <w:p w:rsidR="000414C4" w:rsidRPr="000414C4" w:rsidRDefault="000414C4" w:rsidP="00B720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41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работа. Определение на глобусе Северного Ледовитого океана и Антарктиды.</w:t>
            </w:r>
          </w:p>
        </w:tc>
      </w:tr>
      <w:tr w:rsidR="000414C4" w:rsidRPr="001D19E5" w:rsidTr="00B7209E">
        <w:tc>
          <w:tcPr>
            <w:tcW w:w="2633" w:type="dxa"/>
            <w:vMerge/>
          </w:tcPr>
          <w:p w:rsidR="000414C4" w:rsidRPr="000414C4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39" w:type="dxa"/>
          </w:tcPr>
          <w:p w:rsidR="000414C4" w:rsidRPr="000414C4" w:rsidRDefault="000414C4" w:rsidP="00B720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41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работа. Определение на глобусе экватора</w:t>
            </w:r>
          </w:p>
        </w:tc>
      </w:tr>
      <w:tr w:rsidR="000414C4" w:rsidRPr="001D19E5" w:rsidTr="00B7209E">
        <w:tc>
          <w:tcPr>
            <w:tcW w:w="2633" w:type="dxa"/>
            <w:vMerge w:val="restart"/>
          </w:tcPr>
          <w:p w:rsidR="000414C4" w:rsidRPr="0051232F" w:rsidRDefault="000414C4" w:rsidP="00B720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23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Почему</w:t>
            </w:r>
            <w:proofErr w:type="spellEnd"/>
            <w:r w:rsidRPr="005123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123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зачем</w:t>
            </w:r>
            <w:proofErr w:type="spellEnd"/>
            <w:r w:rsidRPr="005123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?</w:t>
            </w:r>
          </w:p>
          <w:p w:rsidR="000414C4" w:rsidRPr="0051232F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9" w:type="dxa"/>
          </w:tcPr>
          <w:p w:rsidR="000414C4" w:rsidRPr="000414C4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41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работа. Изучение возникновения и распространения звуков.</w:t>
            </w:r>
          </w:p>
        </w:tc>
      </w:tr>
      <w:tr w:rsidR="000414C4" w:rsidRPr="0051232F" w:rsidTr="00B7209E">
        <w:tc>
          <w:tcPr>
            <w:tcW w:w="2633" w:type="dxa"/>
            <w:vMerge/>
          </w:tcPr>
          <w:p w:rsidR="000414C4" w:rsidRPr="000414C4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39" w:type="dxa"/>
          </w:tcPr>
          <w:p w:rsidR="000414C4" w:rsidRPr="0051232F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2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  <w:proofErr w:type="spellEnd"/>
            <w:r w:rsidRPr="00512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12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Наши</w:t>
            </w:r>
            <w:proofErr w:type="spellEnd"/>
            <w:r w:rsidRPr="00512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домашние</w:t>
            </w:r>
            <w:proofErr w:type="spellEnd"/>
            <w:r w:rsidRPr="00512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питомцы</w:t>
            </w:r>
            <w:proofErr w:type="spellEnd"/>
          </w:p>
        </w:tc>
      </w:tr>
      <w:tr w:rsidR="000414C4" w:rsidRPr="001D19E5" w:rsidTr="00B7209E">
        <w:tc>
          <w:tcPr>
            <w:tcW w:w="2633" w:type="dxa"/>
            <w:vMerge/>
          </w:tcPr>
          <w:p w:rsidR="000414C4" w:rsidRPr="0051232F" w:rsidRDefault="000414C4" w:rsidP="00B7209E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9" w:type="dxa"/>
          </w:tcPr>
          <w:p w:rsidR="000414C4" w:rsidRPr="000414C4" w:rsidRDefault="000414C4" w:rsidP="00B720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41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работа. Как правильно чистить зубы.</w:t>
            </w:r>
          </w:p>
        </w:tc>
      </w:tr>
    </w:tbl>
    <w:p w:rsidR="006F689B" w:rsidRDefault="006F689B">
      <w:pPr>
        <w:rPr>
          <w:lang w:val="ru-RU"/>
        </w:rPr>
      </w:pPr>
    </w:p>
    <w:p w:rsidR="006F689B" w:rsidRPr="006F689B" w:rsidRDefault="006F689B" w:rsidP="006F68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6F689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                                              </w:t>
      </w:r>
      <w:r w:rsidRPr="006F689B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ТЕМАТИЧЕСКОЕ ПЛАНИРОВАНИЕ   ПО  ОКРУЖАЮЩЕМУ МИРУ  1 класс</w:t>
      </w:r>
    </w:p>
    <w:p w:rsidR="006F689B" w:rsidRPr="006F689B" w:rsidRDefault="006F689B" w:rsidP="006F68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6"/>
        <w:gridCol w:w="874"/>
        <w:gridCol w:w="6219"/>
        <w:gridCol w:w="5946"/>
        <w:gridCol w:w="2268"/>
      </w:tblGrid>
      <w:tr w:rsidR="006F689B" w:rsidRPr="0051232F" w:rsidTr="006F689B">
        <w:trPr>
          <w:trHeight w:val="569"/>
        </w:trPr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123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  <w:proofErr w:type="spellEnd"/>
          </w:p>
        </w:tc>
        <w:tc>
          <w:tcPr>
            <w:tcW w:w="6219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proofErr w:type="spellEnd"/>
            <w:r w:rsidRPr="005123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  <w:proofErr w:type="spellEnd"/>
            <w:r w:rsidRPr="005123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Основные виды учебной деятельности обучающихся </w:t>
            </w:r>
          </w:p>
        </w:tc>
        <w:tc>
          <w:tcPr>
            <w:tcW w:w="2268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123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  <w:proofErr w:type="spellEnd"/>
          </w:p>
        </w:tc>
      </w:tr>
      <w:tr w:rsidR="006F689B" w:rsidRPr="001D19E5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Задавайте вопросы!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Знакомство с учебником и учебными пособиями (рабочей тетрадью, сборником тестов, атласом-определителем «От земли до неба», книгами для чтения «Зелёные страницы» и «Великан на по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ляне»). Знакомство с постоянными персонажами учебника — Муравьем Вопросиком и Мудрой Черепахой. 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Учащиеся осваивают первоначальные умения: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задавать вопросы;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вступать в учебный диалог;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пользоваться условными обозначениями учебника;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различать способы и средства познания окружающего мира;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оценивать результаты своей работы на уроке.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1D19E5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123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Экскурсия</w:t>
            </w:r>
            <w:proofErr w:type="spellEnd"/>
            <w:r w:rsidRPr="005123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123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Наша</w:t>
            </w:r>
            <w:proofErr w:type="spellEnd"/>
            <w:r w:rsidRPr="005123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школа</w:t>
            </w:r>
            <w:proofErr w:type="spellEnd"/>
            <w:r w:rsidRPr="005123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». 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Учащиеся осваивают первоначальные умения: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- знакомиться с правилами поведения в школе;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- обсуждать особенности взаимоотношений со взрослыми, сверстниками.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1D19E5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Что такое Родина?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Знакомство с целями и задачами раздела. Роди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на — это наша страна Россия и наша малая Роди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на. Первоначальные сведения о народах России, её столице, о своей малой Родине.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Понимать учебную задачу урока и стремиться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работать с картинной картой России, актуализировать имеющиеся знания о природе и го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родах страны, занятиях жителей;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сравнивать, различать и описывать герб и флаг 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России;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рассказывать о малой родине» и Москве как столице государства;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уроке.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1D19E5" w:rsidTr="006F689B">
        <w:tc>
          <w:tcPr>
            <w:tcW w:w="536" w:type="dxa"/>
            <w:vMerge w:val="restart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vMerge w:val="restart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  <w:vMerge w:val="restart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Что мы знаем о народах России?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Многонациональный характер населения России; Представления об этническом типе лица и национальном костюме. Национальные праздники народов России. Основные традиционные религии. Единство народов России.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Что мы знаем о Москве?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Москва — столица России. Достопримечательно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сти Москвы: Кремль, Красная площадь, собор Василия Блаженного, метро, зоопарк и т. д. Жизнь москвичей — наших сверстников.</w:t>
            </w:r>
          </w:p>
        </w:tc>
        <w:tc>
          <w:tcPr>
            <w:tcW w:w="5946" w:type="dxa"/>
            <w:vMerge w:val="restart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Понимать учебную задачу урока и стремиться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рассматривать иллюстрации учебника, сравнивать лица и национальные костюмы представителей разных народов;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работать в паре: рассказывать (по фотографиям и личным впечатлениям) о национальных праздниках;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обсуждать, чем различаются народы России и что связывает их в единую семью;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работать со взрослыми: находить информацию о народах своего края;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уроке.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Понимать учебную задачу урока и стремиться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рассматривать иллюстрации учебника, извлекать из них нужную информацию о Москве;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узнавать достопримечательности столицы;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работать в паре: рассказывать по фотографиям о жизни москвичей — своих сверстников;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1D19E5" w:rsidTr="006F689B">
        <w:tc>
          <w:tcPr>
            <w:tcW w:w="536" w:type="dxa"/>
            <w:vMerge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74" w:type="dxa"/>
            <w:vMerge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19" w:type="dxa"/>
            <w:vMerge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46" w:type="dxa"/>
            <w:vMerge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Проект «Моя малая Родина».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работы.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В ходе выполнения проекта первоклассники с помощью взрослых учатся: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фотографировать наиболее значимые досто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примечательности своей малой родины;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находить в семейном фотоархиве соответствующий материал;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интервьюировать членов своей семьи об истории и достопримечательностях своей малой родины;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составлять устный рассказ;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— выступать с подготовленным сообщением, опираясь на фотографии (слайды);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оценивать результаты собственного труда и труда товарищей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Что у нас над головой?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Дневное и ночное небо. Солнце и его форма. </w:t>
            </w:r>
            <w:r w:rsidRPr="006F689B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val="ru-RU" w:eastAsia="ru-RU"/>
              </w:rPr>
              <w:t xml:space="preserve">Облака, их состав. Красота и причудливость облаков. </w:t>
            </w:r>
            <w:proofErr w:type="spellStart"/>
            <w:r w:rsidRPr="0051232F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eastAsia="ru-RU"/>
              </w:rPr>
              <w:t>Луна</w:t>
            </w:r>
            <w:proofErr w:type="spellEnd"/>
            <w:r w:rsidRPr="0051232F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1232F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eastAsia="ru-RU"/>
              </w:rPr>
              <w:t>звезды</w:t>
            </w:r>
            <w:proofErr w:type="spellEnd"/>
            <w:r w:rsidRPr="0051232F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Звёзды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созвездия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Созвездие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Большой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Медве</w:t>
            </w: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дицы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наблюдать и сравнивать дневное и ночное небо, рассказывать о нём;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моделировать форму Солнца;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работать в паре: моделировать форму созвездий;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работать со взрослыми: находить на ноч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ном небе ковш Большой Медведицы; проводить наблюдения за созвездиями, Луной, погодой (по заданиям рабочей тетради);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Что у нас под ногами?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Камни как природные объекты, разнообразие их признаков (форма, цвет, сравнительные разме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ры) и красота. </w:t>
            </w:r>
            <w:r w:rsidRPr="006F689B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val="ru-RU" w:eastAsia="ru-RU"/>
              </w:rPr>
              <w:t xml:space="preserve"> Гранит, кремень, известняк. 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Представление о значении камней в жизни людей. </w:t>
            </w:r>
            <w:proofErr w:type="spellStart"/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Пр.р</w:t>
            </w:r>
            <w:proofErr w:type="spellEnd"/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. 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«Распознавание камней».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Понимать учебную задачу урока и стремиться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группировать объекты неживой природы (камешки) по разным признакам;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практическая работа: определять образцы камней по фотографиям, рисункам атласа-определителя;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различать гранит, кремень, известняк;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работать в паре: использовать представленную информацию для получения новых знаний, осуществлять самопроверку;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Что общего у разных растений?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Части растения (корень, стебель, листья, цветок, плод с семенами).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Представление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соцветиях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1232F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eastAsia="ru-RU"/>
              </w:rPr>
              <w:t>Знакомство</w:t>
            </w:r>
            <w:proofErr w:type="spellEnd"/>
            <w:r w:rsidRPr="0051232F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51232F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eastAsia="ru-RU"/>
              </w:rPr>
              <w:t>разнообразием</w:t>
            </w:r>
            <w:proofErr w:type="spellEnd"/>
            <w:r w:rsidRPr="0051232F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eastAsia="ru-RU"/>
              </w:rPr>
              <w:t>плодов</w:t>
            </w:r>
            <w:proofErr w:type="spellEnd"/>
            <w:r w:rsidRPr="0051232F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1232F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eastAsia="ru-RU"/>
              </w:rPr>
              <w:t>семян</w:t>
            </w:r>
            <w:proofErr w:type="spellEnd"/>
            <w:r w:rsidRPr="0051232F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eastAsia="ru-RU"/>
              </w:rPr>
              <w:t xml:space="preserve">. </w:t>
            </w:r>
          </w:p>
          <w:p w:rsidR="006F689B" w:rsidRPr="0051232F" w:rsidRDefault="006F689B" w:rsidP="006F689B">
            <w:pPr>
              <w:shd w:val="clear" w:color="auto" w:fill="FFFFFF"/>
              <w:spacing w:after="0" w:line="240" w:lineRule="auto"/>
              <w:ind w:right="7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eastAsia="ru-RU"/>
              </w:rPr>
              <w:t xml:space="preserve"> 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Понимать учебную задачу урока и стараться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рассматривать иллюстрации учебника, извлекать из них нужную информацию;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практическая работа в группе: находить у растений их части, показывать и называть;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работать в паре: использовать представленную информацию для получения новых знаний, различать 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>цветки и соцветия, осуществлять са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мопроверку;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Что растёт на подоконнике?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Наиболее распространённые комнатные расте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ния. Зависимость внешнего вида растений от природных условий их родины. </w:t>
            </w:r>
            <w:proofErr w:type="spellStart"/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Пр.р</w:t>
            </w:r>
            <w:proofErr w:type="spellEnd"/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. 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Распознавание комнатных растений в классе с помощью атласа-определителя».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Понимать учебную задачу урока и стараться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наблюдать комнатные растения в школе и узнавать их по рисункам;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практическая работа: определять комнат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ные растения с помощью атласа-определителя;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различать изученные растения;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работать в паре: использовать представлен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ную информацию для получения новых знаний о родине комнатных растений, осуществлять "са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мопроверку;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приводить примеры комнатных растений;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рассказывать об особенностях любимого ра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стения;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Что растёт на клумбе?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Наиболее распространённые растения цветника (</w:t>
            </w:r>
            <w:proofErr w:type="spellStart"/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космея</w:t>
            </w:r>
            <w:proofErr w:type="spellEnd"/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, гладиолус, бархатцы, астра, петуния, ка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лендула), цветущие осенью. </w:t>
            </w:r>
            <w:proofErr w:type="spellStart"/>
            <w:r w:rsidRPr="005123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Пр.р</w:t>
            </w:r>
            <w:proofErr w:type="spellEnd"/>
            <w:r w:rsidRPr="005123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 «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Распознавание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</w:t>
            </w: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тений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цветника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помощью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атласа-определителя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Понимать учебную задачу урока и стараться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наблюдать растения клумбы и дачного участ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ка и узнавать их по рисункам;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практическая работа: определять растения цветника с помощью атласа-определителя;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работать в паре: узнавать по фотографиям растения цветника, осуществлять самопроверку;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рассказывать о любимом цветке;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Что это за листья?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Деревья возле школы. Листья деревьев, разно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образие их формы и осенней окраски. </w:t>
            </w:r>
            <w:proofErr w:type="spellStart"/>
            <w:r w:rsidRPr="005123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Пр.р</w:t>
            </w:r>
            <w:proofErr w:type="spellEnd"/>
            <w:r w:rsidRPr="005123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Распозна</w:t>
            </w: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вание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деревьев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листьям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F689B" w:rsidRPr="0051232F" w:rsidRDefault="006F689B" w:rsidP="006F689B">
            <w:pPr>
              <w:shd w:val="clear" w:color="auto" w:fill="FFFFFF"/>
              <w:spacing w:after="0" w:line="240" w:lineRule="auto"/>
              <w:ind w:right="5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Понимать учебную задачу урока и стараться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наблюдать осенние изменения окраски ли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стьев на деревьях;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узнавать листья в осеннем букете, в герба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рии, на рисунках и фотографиях;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сравнивать и группировать листья по раз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личным признакам;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— практическая работа в группе: определять деревья по листьям;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описывать внешний вид листьев какого-либо дерева;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Что такое хвоинки?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Лиственные и хвойные деревья. Ель и со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сна — хвойные деревья. Хвоинки — видоизме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нённые листья.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Пр.р</w:t>
            </w:r>
            <w:proofErr w:type="spellEnd"/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. «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Распознавание хвойных деревьев. </w:t>
            </w:r>
            <w:r w:rsidRPr="006F689B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val="ru-RU" w:eastAsia="ru-RU"/>
              </w:rPr>
              <w:t>Сравнитель</w:t>
            </w:r>
            <w:r w:rsidRPr="006F689B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val="ru-RU" w:eastAsia="ru-RU"/>
              </w:rPr>
              <w:softHyphen/>
              <w:t>ное исследование сосны и ели (по общему виду, хвоинкам, шишкам)».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Понимать учебную задачу урока и стараться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различать лиственные и хвойные деревья;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практическая работа в группе: определять деревья с помощью атласа-определителя;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сравнивать ель и сосну;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описывать дерево по плану;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Кто такие насекомые?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Насекомые как группа животных. Главный при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знак насекомых — шесть ног.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Разнообразие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</w:t>
            </w: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секомых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рассматривать иллюстрации учебника, из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влекать из них информацию о строении насеко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мых, сравнивать части тела различных насекомых;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работать в паре: узнавать насекомых на ри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сунке, определять насекомых с помощью атласа-определителя, осуществлять самопроверку, при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водить примеры насекомых;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сочинять и рассказывать сказочные истории 1 по рисункам;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Кто такие рыбы?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Рыбы — водные животные, тело которых (у боль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шинства) покрыто чешуёй.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Морские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речные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рыбы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F689B" w:rsidRPr="0051232F" w:rsidRDefault="006F689B" w:rsidP="006F689B">
            <w:pPr>
              <w:shd w:val="clear" w:color="auto" w:fill="FFFFFF"/>
              <w:spacing w:after="0" w:line="240" w:lineRule="auto"/>
              <w:ind w:right="7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рассматривать иллюстрации учебника, из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влекать из них нужную информацию;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моделировать строение чешуи рыбы с помощью монет или кружочков из фольги;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работать в паре: узнавать рыб на рисунке, 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осуществлять самопроверку;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описывать рыбу по плану;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приводить примеры речных и морских рыб с помощью атласа-определителя;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Кто такие птицы?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Знакомство с птицами как одной из групп жи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вотных. Перья — главный признак птиц. Перво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начальное знакомство со строением пера птицы.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рассматривать иллюстрации учебника, из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влекать из них нужную информацию;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практическая работа: исследовать строение пера птицы;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работать в паре: узнавать птиц на рисунке, определять птиц с помощью атласа-определите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ля, проводить самопроверку;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описывать птицу по плану;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сочинять и рассказывать сказочную исто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рию по рисунку;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Кто такие звери?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Внешнее строение и разнообразие зверей. Ос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новные признаки зверей: шерсть, выкармлива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ние детёнышей молоком.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Связь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строения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тела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зверя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его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образом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жизни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рассматривать иллюстрации учебника, из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влекать из них нужную информацию;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практическая работа: исследовать строение шерсти зверей;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работать в паре: узнавать зверей на рисун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ке, определять зверей с помощью атласа-опре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делителя, проводить самопроверку;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устанавливать связь между строением тела зверя и его образом жизни;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Что окружает нас дома?</w:t>
            </w:r>
          </w:p>
          <w:p w:rsidR="006F689B" w:rsidRPr="006F689B" w:rsidRDefault="006F689B" w:rsidP="006F689B">
            <w:pPr>
              <w:shd w:val="clear" w:color="auto" w:fill="FFFFFF"/>
              <w:spacing w:after="0" w:line="240" w:lineRule="auto"/>
              <w:ind w:right="96"/>
              <w:rPr>
                <w:rFonts w:ascii="Times New Roman" w:eastAsia="Calibri" w:hAnsi="Times New Roman" w:cs="Times New Roman"/>
                <w:spacing w:val="-3"/>
                <w:w w:val="101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val="ru-RU" w:eastAsia="ru-RU"/>
              </w:rPr>
              <w:t>Разнообразие и назначение пред</w:t>
            </w:r>
            <w:r w:rsidRPr="006F689B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val="ru-RU" w:eastAsia="ru-RU"/>
              </w:rPr>
              <w:softHyphen/>
            </w:r>
            <w:r w:rsidRPr="006F689B">
              <w:rPr>
                <w:rFonts w:ascii="Times New Roman" w:eastAsia="Calibri" w:hAnsi="Times New Roman" w:cs="Times New Roman"/>
                <w:spacing w:val="-3"/>
                <w:w w:val="101"/>
                <w:sz w:val="24"/>
                <w:szCs w:val="24"/>
                <w:lang w:val="ru-RU" w:eastAsia="ru-RU"/>
              </w:rPr>
              <w:t xml:space="preserve">метов домашнего </w:t>
            </w:r>
            <w:r w:rsidRPr="006F689B">
              <w:rPr>
                <w:rFonts w:ascii="Times New Roman" w:eastAsia="Calibri" w:hAnsi="Times New Roman" w:cs="Times New Roman"/>
                <w:spacing w:val="-3"/>
                <w:w w:val="101"/>
                <w:sz w:val="24"/>
                <w:szCs w:val="24"/>
                <w:lang w:val="ru-RU" w:eastAsia="ru-RU"/>
              </w:rPr>
              <w:lastRenderedPageBreak/>
              <w:t xml:space="preserve">обихода. </w:t>
            </w:r>
          </w:p>
          <w:p w:rsidR="006F689B" w:rsidRPr="006F689B" w:rsidRDefault="006F689B" w:rsidP="006F689B">
            <w:pPr>
              <w:shd w:val="clear" w:color="auto" w:fill="FFFFFF"/>
              <w:spacing w:after="0" w:line="240" w:lineRule="auto"/>
              <w:ind w:right="96"/>
              <w:rPr>
                <w:rFonts w:ascii="Times New Roman" w:eastAsia="Calibri" w:hAnsi="Times New Roman" w:cs="Times New Roman"/>
                <w:spacing w:val="-3"/>
                <w:w w:val="101"/>
                <w:sz w:val="24"/>
                <w:szCs w:val="24"/>
                <w:lang w:val="ru-RU" w:eastAsia="ru-RU"/>
              </w:rPr>
            </w:pPr>
          </w:p>
          <w:p w:rsidR="006F689B" w:rsidRPr="006F689B" w:rsidRDefault="006F689B" w:rsidP="006F689B">
            <w:pPr>
              <w:shd w:val="clear" w:color="auto" w:fill="FFFFFF"/>
              <w:spacing w:after="0" w:line="240" w:lineRule="auto"/>
              <w:ind w:right="96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>— характеризовать назначение бытовых пред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метов;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находить на рисунке предметы определённых групп;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работать в паре: группировать предме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ты домашнего обихода; проводить взаимопро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верку;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приводить примеры предметов разных групп;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Что вокруг нас может быть опасным?</w:t>
            </w:r>
          </w:p>
          <w:p w:rsidR="006F689B" w:rsidRPr="006F689B" w:rsidRDefault="006F689B" w:rsidP="006F689B">
            <w:pPr>
              <w:shd w:val="clear" w:color="auto" w:fill="FFFFFF"/>
              <w:spacing w:after="0" w:line="240" w:lineRule="auto"/>
              <w:ind w:right="96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Первоначальное знакомство с потенциально опасными окружающими предметами и транс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портом. </w:t>
            </w:r>
            <w:r w:rsidRPr="006F689B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val="ru-RU" w:eastAsia="ru-RU"/>
              </w:rPr>
              <w:t>Важнейшие дорожные знаки, сигналы светофора, правила перехода улицы.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Элементарные правила дорожного дви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жения.</w:t>
            </w:r>
          </w:p>
          <w:p w:rsidR="006F689B" w:rsidRPr="006F689B" w:rsidRDefault="006F689B" w:rsidP="006F689B">
            <w:pPr>
              <w:shd w:val="clear" w:color="auto" w:fill="FFFFFF"/>
              <w:spacing w:after="0" w:line="240" w:lineRule="auto"/>
              <w:ind w:right="96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выявлять потенциально опасные предметы домашнего обихода;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характеризовать опасность бытовых пред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метов;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работать в паре: формулировать правила перехода улицы, проводить самопроверку;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моделировать устройство светофора;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оценивать своё обращение с предметами до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машнего обихода и поведение на дороге;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сочинять и рассказывать сказку по рисунку учебника;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На что похожа наша планета?</w:t>
            </w:r>
          </w:p>
          <w:p w:rsidR="006F689B" w:rsidRPr="0051232F" w:rsidRDefault="006F689B" w:rsidP="006F689B">
            <w:pPr>
              <w:shd w:val="clear" w:color="auto" w:fill="FFFFFF"/>
              <w:spacing w:after="0" w:line="240" w:lineRule="auto"/>
              <w:ind w:right="12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Первоначальные сведения о форме Земли и её движении вокруг Солнца и своей оси. Гло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бус — модель Земли. </w:t>
            </w:r>
            <w:r w:rsidRPr="006F689B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val="ru-RU" w:eastAsia="ru-RU"/>
              </w:rPr>
              <w:t>Суша и вода на Земле. Изображение нашей страны на глобусе.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Пр.р</w:t>
            </w:r>
            <w:proofErr w:type="spellEnd"/>
            <w:r w:rsidRPr="005123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51232F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eastAsia="ru-RU"/>
              </w:rPr>
              <w:t>Знакомство</w:t>
            </w:r>
            <w:proofErr w:type="spellEnd"/>
            <w:r w:rsidRPr="0051232F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51232F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eastAsia="ru-RU"/>
              </w:rPr>
              <w:t>глобусом</w:t>
            </w:r>
            <w:proofErr w:type="spellEnd"/>
            <w:r w:rsidRPr="0051232F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eastAsia="ru-RU"/>
              </w:rPr>
              <w:t>».</w:t>
            </w:r>
          </w:p>
          <w:p w:rsidR="006F689B" w:rsidRPr="0051232F" w:rsidRDefault="006F689B" w:rsidP="006F689B">
            <w:pPr>
              <w:shd w:val="clear" w:color="auto" w:fill="FFFFFF"/>
              <w:spacing w:after="0" w:line="240" w:lineRule="auto"/>
              <w:ind w:right="12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выдвигать предположения и доказывать их;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использовать глобус для знакомства с фор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мой нашей планеты;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работать в паре: рассматривать рисунки-схемы и объяснять особенности движения Земли;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моделировать форму Земли;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Проверим себя и оценим свои достижения по разделу «Что и кто?»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Презентация проекта «Моя малая Родина».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Проверка знаний и умений. Представление результатов 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проектной деятельности.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адекватной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оценки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своих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достижений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— Выполнять тестовые задания учебника;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выступать с сообщениями, иллюстрировать их наглядными материалами;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обсуждать выступления учащихся;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>— оценивать свои достижения и достижения других учащихся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Как живёт семья? Проект «Моя семья».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Знакомство с целями и задачами раздела. Се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мья — это самые близкие люди. Что объединяет членов семьи. Имена, отчества и фамилии чле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нов семьи. Жизнь семьи. Подготовка к выполнению проекта «Моя семья»: знакомство с материалами учебника, распределе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ние заданий, обсуждение способов и сроков ра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боты.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Понимать учебную задачу данного урока и стремиться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рассказывать о жизни семьи по рисункам учебника;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называть по именам (отчествам, фамилиям) членов своей семьи;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рассказывать об интересных событиях в жизни своей семьи;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оценивать значение семьи для человека и общества.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 ходе выполнения проекта дети с помощью взрослых учатся: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отбирать из семейного архива фотографии членов семьи во время значимых для семьи со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бытий;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интервьюировать членов семьи;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оценивать значение семейных альбомов для укрепления семейных отношений;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составлять экспозицию выставки;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оценивать результаты собственного труда и труда товарищей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Откуда в наш дом приходит вода и куда она уходит?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Значение воды в доме. Путь воды от природных источников до жилища людей. Значение очист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ных сооружений для предотвращения загрязне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ния природных вод.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Опасность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использования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загрязнённой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воды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Очистка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загрязнённой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воды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F689B" w:rsidRPr="0051232F" w:rsidRDefault="006F689B" w:rsidP="006F689B">
            <w:pPr>
              <w:shd w:val="clear" w:color="auto" w:fill="FFFFFF"/>
              <w:spacing w:after="0" w:line="240" w:lineRule="auto"/>
              <w:ind w:right="19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прослеживать по рисунку-схеме путь воды;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обсуждать необходимость экономии воды;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выяснять опасность употребления загрязнён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ной воды;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практическая работа: проводить опыты, показывающие загрязнение воды и её очистку;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Откуда в наш дом приходит электричество?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w w:val="102"/>
                <w:sz w:val="24"/>
                <w:szCs w:val="24"/>
                <w:lang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Значение электроприборов в жизни современного человека. Разнообразие бытовых электроприборов. Способы выработки электричества и доставки его потребителям. Правила безопасности при использовании электричества и электроприборов. Современные 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энергосберегающие бытовые приборы. </w:t>
            </w:r>
            <w:proofErr w:type="spellStart"/>
            <w:r w:rsidRPr="005123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Пр.р</w:t>
            </w:r>
            <w:proofErr w:type="spellEnd"/>
            <w:r w:rsidRPr="005123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1232F">
              <w:rPr>
                <w:rFonts w:ascii="Times New Roman" w:eastAsia="Calibri" w:hAnsi="Times New Roman" w:cs="Times New Roman"/>
                <w:spacing w:val="-3"/>
                <w:w w:val="102"/>
                <w:sz w:val="24"/>
                <w:szCs w:val="24"/>
                <w:lang w:eastAsia="ru-RU"/>
              </w:rPr>
              <w:t>Сборка</w:t>
            </w:r>
            <w:proofErr w:type="spellEnd"/>
            <w:r w:rsidRPr="0051232F">
              <w:rPr>
                <w:rFonts w:ascii="Times New Roman" w:eastAsia="Calibri" w:hAnsi="Times New Roman" w:cs="Times New Roman"/>
                <w:spacing w:val="-3"/>
                <w:w w:val="10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pacing w:val="-3"/>
                <w:w w:val="102"/>
                <w:sz w:val="24"/>
                <w:szCs w:val="24"/>
                <w:lang w:eastAsia="ru-RU"/>
              </w:rPr>
              <w:t>простейшей</w:t>
            </w:r>
            <w:proofErr w:type="spellEnd"/>
            <w:r w:rsidRPr="0051232F">
              <w:rPr>
                <w:rFonts w:ascii="Times New Roman" w:eastAsia="Calibri" w:hAnsi="Times New Roman" w:cs="Times New Roman"/>
                <w:spacing w:val="-3"/>
                <w:w w:val="10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pacing w:val="-3"/>
                <w:w w:val="102"/>
                <w:sz w:val="24"/>
                <w:szCs w:val="24"/>
                <w:lang w:eastAsia="ru-RU"/>
              </w:rPr>
              <w:t>электрической</w:t>
            </w:r>
            <w:proofErr w:type="spellEnd"/>
            <w:r w:rsidRPr="0051232F">
              <w:rPr>
                <w:rFonts w:ascii="Times New Roman" w:eastAsia="Calibri" w:hAnsi="Times New Roman" w:cs="Times New Roman"/>
                <w:spacing w:val="-3"/>
                <w:w w:val="10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w w:val="102"/>
                <w:sz w:val="24"/>
                <w:szCs w:val="24"/>
                <w:lang w:eastAsia="ru-RU"/>
              </w:rPr>
              <w:t>цепи</w:t>
            </w:r>
            <w:proofErr w:type="spellEnd"/>
            <w:r w:rsidRPr="0051232F">
              <w:rPr>
                <w:rFonts w:ascii="Times New Roman" w:eastAsia="Calibri" w:hAnsi="Times New Roman" w:cs="Times New Roman"/>
                <w:w w:val="102"/>
                <w:sz w:val="24"/>
                <w:szCs w:val="24"/>
                <w:lang w:eastAsia="ru-RU"/>
              </w:rPr>
              <w:t>».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ся её выполнить;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отличать электроприборы от других бытовых предметов, не использующих электричество;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запомнить правила безопасности при обращении с электричеством и электроприборами;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>— анализировать схему выработки электричества и способа его доставки потребителям; обсуждать необходимость экономии электроэнергии;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практическая работа в паре: собирать простейшую электрическую цепь;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Как путешествует письмо?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Разнообразие почтовых отправлений и средств доставки корреспонденции. Значение почтовой связи для общества. Знакомство с работой по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чты. Современные средства коммуникации.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наблюдать за работой почты и рассказывать о ней;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работать в паре: строить из разрезных дета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лей схему доставки почтовых отправлений, рас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сказывать по схеме о путешествии письма, про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водить взаимопроверку;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различать почтовые отправления: письма, бандероли, посылки, открытки; работать в группе: высказывать предположения о содержании иллюстраций и осуществлять са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мопроверку;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Куда текут реки?</w:t>
            </w:r>
          </w:p>
          <w:p w:rsidR="006F689B" w:rsidRPr="0051232F" w:rsidRDefault="006F689B" w:rsidP="006F689B">
            <w:pPr>
              <w:shd w:val="clear" w:color="auto" w:fill="FFFFFF"/>
              <w:spacing w:after="0" w:line="240" w:lineRule="auto"/>
              <w:ind w:right="19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Река и море. Куда текут реки. Пресная и соленая вода. Путь воды в наш дом.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Канализация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очистные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сооружения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прослеживать по рисунку-схеме путь воды из реки в море;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сравнивать реку и море;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различать пресную и морскую воду;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практическая работа в паре: рассматри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вать морскую соль и проводить опыт по «изго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товлению» морской воды;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сочинять и рассказывать сказочную исто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рию по рисунку;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Откуда берутся снег и лёд?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Снег и лёд. Откуда берутся снег и лед.  </w:t>
            </w: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Пр. р.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«</w:t>
            </w:r>
            <w:r w:rsidRPr="006F689B">
              <w:rPr>
                <w:rFonts w:ascii="Times New Roman" w:eastAsia="Calibri" w:hAnsi="Times New Roman" w:cs="Times New Roman"/>
                <w:w w:val="102"/>
                <w:sz w:val="24"/>
                <w:szCs w:val="24"/>
                <w:lang w:val="ru-RU" w:eastAsia="ru-RU"/>
              </w:rPr>
              <w:t>Изучение свойств снега и льда»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практическая работа в группе: проводить опыты по 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>исследованию снега и льда в соответ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ствии с инструкциями, формулировать выводы из опытов;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наблюдать форму снежинок и отображать её в рисунках;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Как живут растения?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Растение как живой организм. Представление о жизненном цикле растения. Условия, необхо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димые для жизни растений. </w:t>
            </w:r>
            <w:proofErr w:type="spellStart"/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Пр.р</w:t>
            </w:r>
            <w:proofErr w:type="spellEnd"/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«Уход за комнатными растениями».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наблюдать за ростом и развитием растений, рассказывать о своих наблюдениях;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прослеживать по рисунку-схеме этапы жиз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ни растения;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формулировать выводы об условиях, необхо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димых для жизни растений;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практическая работа в паре: ухаживать за комнатными растениями;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1232F" w:rsidTr="006F689B">
        <w:tc>
          <w:tcPr>
            <w:tcW w:w="536" w:type="dxa"/>
            <w:vMerge w:val="restart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vMerge w:val="restart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  <w:vMerge w:val="restart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Как живут животные?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Животные как живые организмы. Представление о жизненном цикле животных. Условия, необхо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димые для жизни животных. Уход за животными живого уголка.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Как зимой помочь птицам?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Птицы, зимующие в наших краях, их питание зимой. Важность заботы о зимующих птицах. Устройство кормушек и виды корма. Правила подкормки птиц. </w:t>
            </w:r>
            <w:proofErr w:type="spellStart"/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Пр.р</w:t>
            </w:r>
            <w:proofErr w:type="spellEnd"/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«</w:t>
            </w:r>
            <w:r w:rsidRPr="006F689B">
              <w:rPr>
                <w:rFonts w:ascii="Times New Roman" w:eastAsia="Calibri" w:hAnsi="Times New Roman" w:cs="Times New Roman"/>
                <w:w w:val="102"/>
                <w:sz w:val="24"/>
                <w:szCs w:val="24"/>
                <w:lang w:val="ru-RU" w:eastAsia="ru-RU"/>
              </w:rPr>
              <w:t xml:space="preserve">Изготовление </w:t>
            </w:r>
            <w:r w:rsidRPr="006F689B">
              <w:rPr>
                <w:rFonts w:ascii="Times New Roman" w:eastAsia="Calibri" w:hAnsi="Times New Roman" w:cs="Times New Roman"/>
                <w:spacing w:val="-2"/>
                <w:w w:val="102"/>
                <w:sz w:val="24"/>
                <w:szCs w:val="24"/>
                <w:lang w:val="ru-RU" w:eastAsia="ru-RU"/>
              </w:rPr>
              <w:t xml:space="preserve"> простейшей кормушки для птиц».</w:t>
            </w:r>
          </w:p>
        </w:tc>
        <w:tc>
          <w:tcPr>
            <w:tcW w:w="5946" w:type="dxa"/>
            <w:vMerge w:val="restart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наблюдать за жизнью животных, рассказы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вать о своих наблюдениях;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работать в группе: выполнять задания, фор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мулировать выводы, осуществлять самопроверку;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практическая работа в паре: ухаживать за животными живого уголка;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оценивать свои достижения на уроке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наблюдать зимующих птиц, различать зиму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ющих птиц по рисункам и в природе;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обсуждать формы кормушек и виды корма для птиц;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практическая работа в паре: изготавливать простейшие кормушки и подбирать из предло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женного подходящий для птиц корм; 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—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запомнить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подкормки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птиц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89B" w:rsidRPr="0051232F" w:rsidTr="006F689B">
        <w:tc>
          <w:tcPr>
            <w:tcW w:w="536" w:type="dxa"/>
            <w:vMerge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vMerge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  <w:vMerge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6" w:type="dxa"/>
            <w:vMerge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89B" w:rsidRPr="005A5F1C" w:rsidTr="006F689B">
        <w:trPr>
          <w:trHeight w:val="9100"/>
        </w:trPr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Откуда берётся и куда девается мусор?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Источники мусора в быту. Необходимость со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блюдения чистоты в доме, городе, природном окружении. Раздельный сбор мусора.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Откуда в снежках грязь?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Источники загрязнения нашей планеты и спосо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бы защиты её от загрязнений.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Распространение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загрязнений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окружающей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среде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определять с помощью рисунков учебника источники возникновения мусора и способы его утилизации;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обсуждать важность соблюдения чистоты в быту, в городе и в природном окружении; необходимость раздельного сбора мусора;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практическая работа в группе: сортировать мусор по характеру материала;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сочинять и рассказывать сказочную исто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рию по рисунку;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практическая работа в паре: исследовать снежки и снеговую воду на наличие загрязнений;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обсуждать источники появления загрязнений в снеге;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формулировать предложения по защите окружающей среды от загрязнений;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сочинять и рассказывать сказку на предло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женную тему;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Проверим себя и оценим свои достижения по разделу «Как, откуда и куда?»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Презентация проекта «Моя семья»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>Проверка знаний и умений. Представление ре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зультатов проектной деятельности.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</w:t>
            </w: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ние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адекватной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оценки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своих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достижений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— Выполнять тестовые задания учебника;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выступать с подготовленными сообщениями, иллюстрировать их наглядными материалами;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— обсуждать выступления учащихся;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оценивать свои достижения и достижения других учащихся 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Когда учиться интересно? 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Знакомство с целями и задачами раздела. Усло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вия интересной и успешной учебы: хорошее оснащение классного помещения, дружный кол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лектив класса, взаимопомощь одноклассников, доверительные отношения с учителем. Обраще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ние к учителю.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Проект «Мой класс и моя школа».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работы.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анализировать иллюстрации учебника, обсуждать условия интересной и успешной учёбы;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работать в паре: сравнивать фотографии в учебнике, рассказывать о случаях взаимопо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мощи в классе;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рассказывать о своём учителе; формулиро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вать выводы из коллективного обсуждения;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уроке.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В ходе выполнения проекта дети с помощью взрослых учатся: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фотографировать наиболее интересные со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бытия в классе, здание школы, классную комна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ту и т. д.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коллективно составлять рассказ о школе и классе;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презентовать итоги коллективного проекта, сопровождая рассказ фотографиями (слайдами);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оформлять фотовыставку;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оценивать результаты собственного труда и труда товарищей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Когда придёт суббота?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Время и его течение. Прошлое, настоящее и бу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дущее. Последовательность дней недели.</w:t>
            </w:r>
          </w:p>
          <w:p w:rsidR="006F689B" w:rsidRPr="006F689B" w:rsidRDefault="006F689B" w:rsidP="006F689B">
            <w:pPr>
              <w:shd w:val="clear" w:color="auto" w:fill="FFFFFF"/>
              <w:spacing w:after="0" w:line="240" w:lineRule="auto"/>
              <w:ind w:right="106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анализировать иллюстрации учебника, раз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личать прошлое, настоящее и будущее;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работать в паре: отображать с помощью карточек последовательность дней недели, на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зывать дни недели в правильной последователь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ности, проводить взаимоконтроль;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называть любимый день недели и объяснять, почему именно он является любимым;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сочинять и рассказывать сказочную исто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рию по рисунку;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отвечать на итоговые вопросы и оценивать свои 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>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Когда наступит лето?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Последовательность смены времён года и меся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цев в нём. Названия осенних, зимних, весенних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и летних месяцев. Зависимость природных явле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ний от смены времён года.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анализировать схему смены времён года и месяцев; называть времена года в правильной последовательности, соотносить времена года и месяцы; использовать цветные фишки для вы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полнения заданий; характеризовать природные явления в разные времена года;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называть любимое время года и объяснять, почему именно оно является любимым;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работать в паре: находить несоответствия в природных явлениях на рисунках учебника;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наблюдать сезонные изменения в природе и фиксировать их в рабочей тетради;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Где живут белые медведи?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Холодные районы Земли: Северный Ледовитый океан и Антарктида.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Животный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мир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холодных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районов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практическая работа в паре: находить на глобусе Северный Ледовитый океан и Антаркти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ду, характеризовать их, осуществлять самокон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троль;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рассматривать и сравнивать иллюстрации учебника, извлекать из них информацию о животном мире холодных районов;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приводить примеры животных холодных районов;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устанавливать связь между строением, образом жизни животных и природными условиями;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Где живут слоны?</w:t>
            </w:r>
          </w:p>
          <w:p w:rsidR="006F689B" w:rsidRPr="0051232F" w:rsidRDefault="006F689B" w:rsidP="006F689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Жаркие районы Земли: саванна и тропический лес. Животный мир жарких районов. </w:t>
            </w:r>
            <w:r w:rsidRPr="006F689B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val="ru-RU" w:eastAsia="ru-RU"/>
              </w:rPr>
              <w:t xml:space="preserve">Динозавры — удивительные животные прошлого. </w:t>
            </w:r>
            <w:proofErr w:type="spellStart"/>
            <w:r w:rsidRPr="0051232F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eastAsia="ru-RU"/>
              </w:rPr>
              <w:t>Как</w:t>
            </w:r>
            <w:proofErr w:type="spellEnd"/>
            <w:r w:rsidRPr="0051232F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eastAsia="ru-RU"/>
              </w:rPr>
              <w:t>ученые</w:t>
            </w:r>
            <w:proofErr w:type="spellEnd"/>
            <w:r w:rsidRPr="0051232F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eastAsia="ru-RU"/>
              </w:rPr>
              <w:t>изучают</w:t>
            </w:r>
            <w:proofErr w:type="spellEnd"/>
            <w:r w:rsidRPr="0051232F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eastAsia="ru-RU"/>
              </w:rPr>
              <w:t>динозавров</w:t>
            </w:r>
            <w:proofErr w:type="spellEnd"/>
            <w:r w:rsidRPr="0051232F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eastAsia="ru-RU"/>
              </w:rPr>
              <w:t>.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учетную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практическая работа в паре: находить на глобусе экватор и жаркие районы Земли, харак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теризовать их, осуществлять самопроверку;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работать в группе: анализировать рисунок учебника, 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рассказывать по плану о полученной информации;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приводить примеры животных жарких райо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нов;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устанавливать связь между строением, обра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зом жизни животных и природными условиями;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отвечать на итоговые вопросы и оценивать свои достижения на уроке 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Где зимуют птицы?</w:t>
            </w:r>
            <w:r w:rsidRPr="006F689B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val="ru-RU" w:eastAsia="ru-RU"/>
              </w:rPr>
              <w:t xml:space="preserve"> 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Зимующие и перелётные птицы. Места зимовок перелётных птиц. Исследование учёными марш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рутов перелёта птиц.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Причины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заставляющие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птиц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улетать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зиму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Понимать учебную задачу урока и стремиться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различать зимующих и перелётных птиц; группировать (классифицировать) птиц с ис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пользованием цветных фишек;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работать в паре: выдвигать предположения о местах зимовок птиц и доказывать их, осу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ществлять самопроверку;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объяснять причины отлёта птиц в тёплые края;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приводить примеры зимующих и перелётных птиц;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Когда появилась одежда?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История появления одежды и развития моды. За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висимость типа одежды от погодных условий, национальных традиций и её назначения (дело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вая, спортивная, рабочая, домашняя, празднич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ная, военная).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прослеживать с помощью иллюстраций учебника историю появления одежды и развития моды; описывать одежду людей по рисунку;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отличать национальную одежду своего народа от одежды других народов;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работать в паре: различать типы одежды в зависимости от её назначения, подбирать одежду для разных случаев;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работать со взрослыми: изготавливать ма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скарадный костюм;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Когда изобрели велосипед?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История появления и усовершенствования вело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сипеда. Устройство велосипеда, разнообразие со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временных моделей (прогулочный, гоночный, тандем, детский 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трёхколёсный).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дорож</w:t>
            </w: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ного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движения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безопасности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езде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вело</w:t>
            </w: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сипеде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сравнивать старинные и современные велоси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педы;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работать в паре: извлекать из учебника ин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формацию 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>об устройстве велосипеда, осущест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влять самопроверку;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обсуждать роль велосипеда в нашей жизни;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запомнить правила безопасной езды на вело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сипеде;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Когда мы станем взрослыми?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Отличие жизни взрослого человека от жизни ре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бёнка. Необходимость выбора профессии, целе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вых установок на будущее.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Ответственность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</w:t>
            </w: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ловека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состояние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окружающего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мира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сравнивать жизнь взрослого и ребёнка;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определять по фотографиям в учебнике про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фессии людей, рассказывать о профессиях ро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дителей и старших членов семьи, обсуждать, какие профессии будут востребованы в будущем;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работать в паре: сравнивать рисунки учебни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ка, формулировать выводы в соответствии с за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данием;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рассуждать о том, что в окружающем мире зависит от наших поступков;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Проверим себя и оценим свои достижения по разделу «Где и когда?»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Презентация проекта «Мой класс и моя школа»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Проверка знаний и умений. Представление ре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зультатов проектной деятельности. Формирова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ние адекватной оценки своих достижений.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Выполнять тестовые задания учебника;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выступать с подготовленными сообщениями, иллюстрировать их наглядными материалами;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обсуждать выступления учащихся;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оценивать свои достижения и достижения других учащихся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Почему Солнце светит днём, а звёзды ночью?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Солнце — ближайшая к Земле звезда. Форма, цвет, сравнительные размеры звёзд.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Созвездие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Льва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F689B" w:rsidRPr="0051232F" w:rsidRDefault="006F689B" w:rsidP="006F689B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сопоставлять видимые и реальные размеры звёзд, в том числе и Солнца;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работать в паре: моделировать форму, цвет, сравнительные размеры некоторых звёзд (</w:t>
            </w:r>
            <w:proofErr w:type="spellStart"/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Альдебаран</w:t>
            </w:r>
            <w:proofErr w:type="spellEnd"/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, Регул, Солнце, Сириус), проводить взаи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мопроверку;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использовать атлас-определитель для полу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чения нужной информации; моделировать со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звездие Льва;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работать со взрослыми: наблюдать кар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тину звёздного неба, находить на нём созвездие Льва;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Почему Луна бывает разной?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Луна — естественный спутник Земли, её особенности. Почему на Луне не живут люди? Измене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ние внешнего вида Луны и его причины. Спосо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бы изучения Луны.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анализировать схемы движения Луны вокруг Земли и освещения её поверхности Солнцем; формулировать выводы о причинах изменения внешнего вида Луны;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моделировать из пластилина форму Луны;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рассказывать с помощью рисунков в учебни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ке об изучении Луны учёными, осуществлять са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мопроверку;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работать со взрослыми: наблюдать за изменениями внешнего вида Луны, фикси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ровать результаты наблюдений в рабочей тет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ради;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Почему идёт дождь и дует ветер?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Причины возникновения дождя и ветра. Их зна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чение для человека, растений и животных.</w:t>
            </w:r>
          </w:p>
          <w:p w:rsidR="006F689B" w:rsidRPr="006F689B" w:rsidRDefault="006F689B" w:rsidP="006F689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наблюдать за дождями и ветром;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работать в группе: рассказывать по рисунку учебника о видах дождя (ливень, </w:t>
            </w:r>
            <w:proofErr w:type="spellStart"/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косохлёст</w:t>
            </w:r>
            <w:proofErr w:type="spellEnd"/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, сит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ничек); отбирать из списка слов те, которые подходят для описания ветра; объяснять при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чины возникновения дождя и ветра; осущест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влять самопроверку;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сочинять и рассказывать сказку по рисунку;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Почему звенит звонок? Почему бывает эхо?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Разнообразие звуков в окружающем мире. При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чина возникновения и способ распространения звуков.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Необходимость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беречь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уши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анализировать рисунок учебника и переда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вать голосом звуки окружающего мира;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практическая работа в паре: исследовать возникновение и распространение звуков;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обсуждать, почему и как следует беречь уши;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высказывать предположения о причине возникновения эха, осуществлять самопро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верку;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сочинять и рассказывать сказку по рисунку;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Почему радуга разноцветная?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Радуга — украшение окружающего мира. Цвета радуги. Причины возникновения радуги.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описывать чувства, возникающие при виде радуги; называть цвета радуги по своим наблю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дениям и рисунку учебника;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запомнить последовательность цветов радуги с помощью мнемонического приёма;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высказывать предположения о причинах воз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никновения радуги, осуществлять самопроверку;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работать в паре: отображать последователь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ность цветов радуги с помощью цветных поло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сок, осуществлять взаимопроверку;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сочинять и рассказывать сказочную исто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рию по рисунку;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Почему мы любим кошек и собак?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Взаимоотношения человека и его домашних пи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томцев (кошек и собак). Предметы ухода за до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машними животными. Особенности ухода за кошкой и собакой.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описывать по плану своего домашнего пи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томца (кошку, собаку);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обсуждать наше отношение к домашним пи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томцам;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рассказывать по рисункам учебника об уходе за кошкой и собакой;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практическая работа в паре: познакомить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с предметами ухода за кошкой и собакой и их назначением;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участвовать в ролевой игре, моделирующей взаимоотношения хозяина и домашнего любимца;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Проект «Мои домашние питомцы».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работы.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В ходе выполнения проекта дети с помощью взрослых учатся: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наблюдать за домашним любимцем и фик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сировать результаты наблюдений;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— фотографировать свою кошку (собаку) в наиболее интересных ситуациях;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составлять рассказ о своей кошке (собаке), её характере, повадках, играх;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презентовать свой проект с демонстрацией фотографий (слайдов);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оформлять фотовыставку;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оценивать результаты собственного труда и труда товарищей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Почему мы не будем рвать цветы и ловить бабочек?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Разнообразие цветов и бабочек. Взаимосвязь цветов и бабочек. </w:t>
            </w:r>
            <w:r w:rsidRPr="006F689B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val="ru-RU" w:eastAsia="ru-RU"/>
              </w:rPr>
              <w:t>Объяснение названий растений и животных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 Необходимость сохранения природного окружения человека. Правила пове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дения на лугу.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Почему в лесу мы будем соблюдать тишину?</w:t>
            </w:r>
          </w:p>
          <w:p w:rsidR="006F689B" w:rsidRPr="006F689B" w:rsidRDefault="006F689B" w:rsidP="006F689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Звуки леса, их разнообразие и красота. Необхо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димость соблюдения тишины в лесу. </w:t>
            </w: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Почему их так назвали? </w:t>
            </w:r>
            <w:r w:rsidRPr="006F689B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val="ru-RU" w:eastAsia="ru-RU"/>
              </w:rPr>
              <w:t xml:space="preserve">Объяснение названий растений и животных, например </w:t>
            </w:r>
            <w:r w:rsidRPr="006F689B">
              <w:rPr>
                <w:rFonts w:ascii="Times New Roman" w:eastAsia="Calibri" w:hAnsi="Times New Roman" w:cs="Times New Roman"/>
                <w:spacing w:val="-1"/>
                <w:w w:val="101"/>
                <w:sz w:val="24"/>
                <w:szCs w:val="24"/>
                <w:lang w:val="ru-RU" w:eastAsia="ru-RU"/>
              </w:rPr>
              <w:t>медуница, недотрога, жук-носорог и др. (по усмотрению учи</w:t>
            </w:r>
            <w:r w:rsidRPr="006F689B">
              <w:rPr>
                <w:rFonts w:ascii="Times New Roman" w:eastAsia="Calibri" w:hAnsi="Times New Roman" w:cs="Times New Roman"/>
                <w:spacing w:val="-1"/>
                <w:w w:val="101"/>
                <w:sz w:val="24"/>
                <w:szCs w:val="24"/>
                <w:lang w:val="ru-RU" w:eastAsia="ru-RU"/>
              </w:rPr>
              <w:softHyphen/>
            </w:r>
            <w:r w:rsidRPr="006F689B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val="ru-RU" w:eastAsia="ru-RU"/>
              </w:rPr>
              <w:t>теля). Что эти названия рассказывают о своих хозяевах.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работать в паре: определять цветы и бабо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чек с помощью атласа-определителя, осущест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влять самопроверку;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рассматривать и сравнивать рисунки учеб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ника, оценивать поступки других людей и свои собственные по отношению к природе, форму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лировать правила поведения в природе, сопо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ставлять их с эталоном;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устанавливать взаимосвязь цветов и бабо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чек на основе информации учебника;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сочинять и рассказывать сказочную исто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рию по рисунку;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уроке.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определять лесных обитателей по звукам, кото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рые они издают; передавать голосом звуки леса;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объяснять (с опорой на рисунок учебника), почему в лесу нужно соблюдать тишину;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работать в паре: устанавливать причинно-следственные связи (на основе информации учебника), осуществлять самопроверку;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оценивать своё поведение в лесу и поведение других людей на основании чтения (прослушива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ния) рассказов из книги «Великан на поляне»;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— формулировать правила поведения в природе;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Зачем мы спим ночью?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Значение сна в жизни человека. Правила подго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товки ко сну. Как спят животные.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человека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ночную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смену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сравнивать рисунки учебника, делать выво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ды о значении сна в жизни человека;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работать в паре: рассказывать о правилах подготовки ко сну, использовать для выполне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ния задания цветные фишки, осуществлять вза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имопроверку;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оценивать правильность своей подготовки ко сну;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— рассказывать (на основе наблюдений) о сне животных; обсуждать информацию о животных, которые ночью не спят, содержащуюся в книге «Зелёные страницы»;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определять по рисункам профессии людей и рассказывать об их работе;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Почему нужно есть много овощей и фруктов?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Овощи и фрукты, их разнообразие и значение в питании человека. Витамины. Правила гигие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ны при употреблении овощей и фруктов.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различать овощи и фрукты; группировать (классифицировать) их с использованием цвет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ных фишек, осуществлять самопроверку;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работать в группе: находить в учебнике ин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формацию о витаминах в соответствии с задани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ем; сравнивать роль витаминов А, В и С в жиз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недеятельности организма;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сочинять и рассказывать сказочную исто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рию по рисунку;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запомнить правила гигиены при употребле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нии овощей и фруктов;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Почему нужно чистить зубы и мыть руки?</w:t>
            </w:r>
          </w:p>
          <w:p w:rsidR="006F689B" w:rsidRPr="006F689B" w:rsidRDefault="006F689B" w:rsidP="006F689B">
            <w:pPr>
              <w:shd w:val="clear" w:color="auto" w:fill="FFFFFF"/>
              <w:spacing w:after="0" w:line="240" w:lineRule="auto"/>
              <w:ind w:right="62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Важнейшие правила гигиены, необходимость их соблюдения. Освоение приёмов чистки зубов и мытья рук. </w:t>
            </w: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Пр. р.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«</w:t>
            </w:r>
            <w:r w:rsidRPr="006F689B">
              <w:rPr>
                <w:rFonts w:ascii="Times New Roman" w:eastAsia="Calibri" w:hAnsi="Times New Roman" w:cs="Times New Roman"/>
                <w:spacing w:val="-5"/>
                <w:w w:val="105"/>
                <w:sz w:val="24"/>
                <w:szCs w:val="24"/>
                <w:lang w:val="ru-RU" w:eastAsia="ru-RU"/>
              </w:rPr>
              <w:t xml:space="preserve">Простейшие правила гигиены </w:t>
            </w:r>
            <w:r w:rsidRPr="006F689B">
              <w:rPr>
                <w:rFonts w:ascii="Times New Roman" w:eastAsia="Calibri" w:hAnsi="Times New Roman" w:cs="Times New Roman"/>
                <w:w w:val="105"/>
                <w:sz w:val="24"/>
                <w:szCs w:val="24"/>
                <w:lang w:val="ru-RU" w:eastAsia="ru-RU"/>
              </w:rPr>
              <w:t>(чистка зубов, мытье рук и др.)».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обосновывать необходимость чистки зубов и мытья рук,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отбирать из предложенных нужные предметы гигиены, объяснять их назначение;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рассказывать по рисункам, в каких случаях следует мыть руки;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практическая работа в паре: осваивать приёмы чистки зубов и мытья рук;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запомнить, что зубная щётка и полотенце у каждого человека должны быть личные;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формулировать основные правила гигиены;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Что умеет компьютер?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Знакомство с компьютером, его назначением и составными частями. Роль компьютера в совре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менной жизни. Правила безопасного обращения с ним. </w:t>
            </w: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Пр. р. 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6F689B">
              <w:rPr>
                <w:rFonts w:ascii="Times New Roman" w:eastAsia="Calibri" w:hAnsi="Times New Roman" w:cs="Times New Roman"/>
                <w:w w:val="101"/>
                <w:sz w:val="24"/>
                <w:szCs w:val="24"/>
                <w:lang w:val="ru-RU" w:eastAsia="ru-RU"/>
              </w:rPr>
              <w:t>Знакомство с компьютером, простейшие приемы работы с ним».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определять составные части компьютера;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характеризовать назначение частей компью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тера;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сравнивать стационарный компьютер и ноут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бук;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работать в паре: рассказывать (по ри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сунку-схеме) о возможностях компьютера, обсуждать значение компьютера в нашей жизни;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моделировать устройство компьютера;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соблюдать правила безопасного обращения с компьютером;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Зачем нам телефон и телевизор?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Почта, телеграф, телефон — средства связи. Ра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дио, телевидение, пресса (газеты и журна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лы) — средства массовой информации.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Интернет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различать средства связи и средства массо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вой информации;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рассказывать (с опорой на фотографии в учебнике) о видах телефонов;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объяснять назначение радиоприёмника, теле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визора, газет и журналов;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работать в паре: сравнивать старинные и 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современные предметы (телефоны, телевизоры, радиоприёмники);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обсуждать назначение Интернета;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моделировать ситуации вызова экстренной помощи по телефону;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Зачем нужны автомобили?</w:t>
            </w:r>
          </w:p>
          <w:p w:rsidR="006F689B" w:rsidRPr="0051232F" w:rsidRDefault="006F689B" w:rsidP="006F689B">
            <w:pPr>
              <w:shd w:val="clear" w:color="auto" w:fill="FFFFFF"/>
              <w:spacing w:after="0" w:line="240" w:lineRule="auto"/>
              <w:ind w:right="1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Автомобили — наземный транспорт, их разно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образие и назначение. Знакомство с устройством автомобиля. </w:t>
            </w:r>
            <w:r w:rsidRPr="006F689B">
              <w:rPr>
                <w:rFonts w:ascii="Times New Roman" w:eastAsia="Calibri" w:hAnsi="Times New Roman" w:cs="Times New Roman"/>
                <w:spacing w:val="-4"/>
                <w:w w:val="105"/>
                <w:sz w:val="24"/>
                <w:szCs w:val="24"/>
                <w:lang w:val="ru-RU" w:eastAsia="ru-RU"/>
              </w:rPr>
              <w:t>Авто</w:t>
            </w:r>
            <w:r w:rsidRPr="006F689B">
              <w:rPr>
                <w:rFonts w:ascii="Times New Roman" w:eastAsia="Calibri" w:hAnsi="Times New Roman" w:cs="Times New Roman"/>
                <w:spacing w:val="-4"/>
                <w:w w:val="105"/>
                <w:sz w:val="24"/>
                <w:szCs w:val="24"/>
                <w:lang w:val="ru-RU" w:eastAsia="ru-RU"/>
              </w:rPr>
              <w:softHyphen/>
            </w:r>
            <w:r w:rsidRPr="006F689B">
              <w:rPr>
                <w:rFonts w:ascii="Times New Roman" w:eastAsia="Calibri" w:hAnsi="Times New Roman" w:cs="Times New Roman"/>
                <w:spacing w:val="-1"/>
                <w:w w:val="105"/>
                <w:sz w:val="24"/>
                <w:szCs w:val="24"/>
                <w:lang w:val="ru-RU" w:eastAsia="ru-RU"/>
              </w:rPr>
              <w:t xml:space="preserve">мобили в прошлом и теперь. </w:t>
            </w:r>
            <w:proofErr w:type="spellStart"/>
            <w:r w:rsidRPr="0051232F">
              <w:rPr>
                <w:rFonts w:ascii="Times New Roman" w:eastAsia="Calibri" w:hAnsi="Times New Roman" w:cs="Times New Roman"/>
                <w:spacing w:val="-1"/>
                <w:w w:val="105"/>
                <w:sz w:val="24"/>
                <w:szCs w:val="24"/>
                <w:lang w:eastAsia="ru-RU"/>
              </w:rPr>
              <w:t>Какими</w:t>
            </w:r>
            <w:proofErr w:type="spellEnd"/>
            <w:r w:rsidRPr="0051232F">
              <w:rPr>
                <w:rFonts w:ascii="Times New Roman" w:eastAsia="Calibri" w:hAnsi="Times New Roman" w:cs="Times New Roman"/>
                <w:spacing w:val="-1"/>
                <w:w w:val="10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pacing w:val="-1"/>
                <w:w w:val="105"/>
                <w:sz w:val="24"/>
                <w:szCs w:val="24"/>
                <w:lang w:eastAsia="ru-RU"/>
              </w:rPr>
              <w:t>могут</w:t>
            </w:r>
            <w:proofErr w:type="spellEnd"/>
            <w:r w:rsidRPr="0051232F">
              <w:rPr>
                <w:rFonts w:ascii="Times New Roman" w:eastAsia="Calibri" w:hAnsi="Times New Roman" w:cs="Times New Roman"/>
                <w:spacing w:val="-1"/>
                <w:w w:val="10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pacing w:val="-1"/>
                <w:w w:val="105"/>
                <w:sz w:val="24"/>
                <w:szCs w:val="24"/>
                <w:lang w:eastAsia="ru-RU"/>
              </w:rPr>
              <w:t>быть</w:t>
            </w:r>
            <w:proofErr w:type="spellEnd"/>
            <w:r w:rsidRPr="0051232F">
              <w:rPr>
                <w:rFonts w:ascii="Times New Roman" w:eastAsia="Calibri" w:hAnsi="Times New Roman" w:cs="Times New Roman"/>
                <w:spacing w:val="-1"/>
                <w:w w:val="10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pacing w:val="-1"/>
                <w:w w:val="105"/>
                <w:sz w:val="24"/>
                <w:szCs w:val="24"/>
                <w:lang w:eastAsia="ru-RU"/>
              </w:rPr>
              <w:t>автомоби</w:t>
            </w:r>
            <w:r w:rsidRPr="0051232F">
              <w:rPr>
                <w:rFonts w:ascii="Times New Roman" w:eastAsia="Calibri" w:hAnsi="Times New Roman" w:cs="Times New Roman"/>
                <w:spacing w:val="-1"/>
                <w:w w:val="105"/>
                <w:sz w:val="24"/>
                <w:szCs w:val="24"/>
                <w:lang w:eastAsia="ru-RU"/>
              </w:rPr>
              <w:softHyphen/>
            </w:r>
            <w:r w:rsidRPr="0051232F">
              <w:rPr>
                <w:rFonts w:ascii="Times New Roman" w:eastAsia="Calibri" w:hAnsi="Times New Roman" w:cs="Times New Roman"/>
                <w:spacing w:val="-6"/>
                <w:w w:val="105"/>
                <w:sz w:val="24"/>
                <w:szCs w:val="24"/>
                <w:lang w:eastAsia="ru-RU"/>
              </w:rPr>
              <w:t>ли</w:t>
            </w:r>
            <w:proofErr w:type="spellEnd"/>
            <w:r w:rsidRPr="0051232F">
              <w:rPr>
                <w:rFonts w:ascii="Times New Roman" w:eastAsia="Calibri" w:hAnsi="Times New Roman" w:cs="Times New Roman"/>
                <w:spacing w:val="-6"/>
                <w:w w:val="10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pacing w:val="-6"/>
                <w:w w:val="105"/>
                <w:sz w:val="24"/>
                <w:szCs w:val="24"/>
                <w:lang w:eastAsia="ru-RU"/>
              </w:rPr>
              <w:t>будущего</w:t>
            </w:r>
            <w:proofErr w:type="spellEnd"/>
            <w:r w:rsidRPr="0051232F">
              <w:rPr>
                <w:rFonts w:ascii="Times New Roman" w:eastAsia="Calibri" w:hAnsi="Times New Roman" w:cs="Times New Roman"/>
                <w:spacing w:val="-6"/>
                <w:w w:val="105"/>
                <w:sz w:val="24"/>
                <w:szCs w:val="24"/>
                <w:lang w:eastAsia="ru-RU"/>
              </w:rPr>
              <w:t>.</w:t>
            </w: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Электромобиль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—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автомобиль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буду</w:t>
            </w: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щего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F689B" w:rsidRPr="0051232F" w:rsidRDefault="006F689B" w:rsidP="006F689B">
            <w:pPr>
              <w:shd w:val="clear" w:color="auto" w:fill="FFFFFF"/>
              <w:spacing w:after="0" w:line="240" w:lineRule="auto"/>
              <w:ind w:right="1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классифицировать автомобили и объяснять их назначение;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работать в паре: по рисунку-схеме знако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миться с устройством автомобиля, проводить взаимопроверку;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использовать представленную в учебнике ин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формацию для выполнения задания;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сочинять и рассказывать сказочную исто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рию по рисунку;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Зачем нужны поезда?</w:t>
            </w:r>
          </w:p>
          <w:p w:rsidR="006F689B" w:rsidRPr="006F689B" w:rsidRDefault="006F689B" w:rsidP="006F689B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pacing w:val="-4"/>
                <w:w w:val="105"/>
                <w:sz w:val="24"/>
                <w:szCs w:val="24"/>
                <w:lang w:val="ru-RU" w:eastAsia="ru-RU"/>
              </w:rPr>
              <w:t>Поезд и железная дорога. Поезда метро, пригородные по</w:t>
            </w:r>
            <w:r w:rsidRPr="006F689B">
              <w:rPr>
                <w:rFonts w:ascii="Times New Roman" w:eastAsia="Calibri" w:hAnsi="Times New Roman" w:cs="Times New Roman"/>
                <w:spacing w:val="-4"/>
                <w:w w:val="105"/>
                <w:sz w:val="24"/>
                <w:szCs w:val="24"/>
                <w:lang w:val="ru-RU" w:eastAsia="ru-RU"/>
              </w:rPr>
              <w:softHyphen/>
            </w:r>
            <w:r w:rsidRPr="006F689B">
              <w:rPr>
                <w:rFonts w:ascii="Times New Roman" w:eastAsia="Calibri" w:hAnsi="Times New Roman" w:cs="Times New Roman"/>
                <w:spacing w:val="-3"/>
                <w:w w:val="105"/>
                <w:sz w:val="24"/>
                <w:szCs w:val="24"/>
                <w:lang w:val="ru-RU" w:eastAsia="ru-RU"/>
              </w:rPr>
              <w:t>езда, поезда дальнего следования.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Поезда — наземный и подземный транспорт. Виды поездов в зависимости от назначения.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Устройство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железной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дороги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Представление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развитии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железнодорожного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транспорта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F689B" w:rsidRPr="0051232F" w:rsidRDefault="006F689B" w:rsidP="006F689B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классифицировать поезда в зависимости от их назначения;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работать в паре: рассказывать об устройстве железной дороги, осуществлять самоконтроль;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использовать информацию учебника для вы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полнения задания, сравнивать старинные и со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временные поезда;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Зачем строят корабли?</w:t>
            </w:r>
          </w:p>
          <w:p w:rsidR="006F689B" w:rsidRPr="0051232F" w:rsidRDefault="006F689B" w:rsidP="006F689B">
            <w:pPr>
              <w:shd w:val="clear" w:color="auto" w:fill="FFFFFF"/>
              <w:spacing w:after="0" w:line="240" w:lineRule="auto"/>
              <w:ind w:right="4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Корабли (суда) — водный транспорт. Виды кора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блей в зависимости от назначения (пассажир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ские, грузовые, рыболовные, исследовательские суда, военные корабли).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Устройство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корабля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F689B" w:rsidRPr="0051232F" w:rsidRDefault="006F689B" w:rsidP="006F689B">
            <w:pPr>
              <w:shd w:val="clear" w:color="auto" w:fill="FFFFFF"/>
              <w:spacing w:after="0" w:line="240" w:lineRule="auto"/>
              <w:ind w:right="4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pacing w:val="-5"/>
                <w:w w:val="105"/>
                <w:sz w:val="24"/>
                <w:szCs w:val="24"/>
                <w:lang w:eastAsia="ru-RU"/>
              </w:rPr>
              <w:lastRenderedPageBreak/>
              <w:t xml:space="preserve"> 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классифицировать корабли в зависимости от их назначения;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рассказывать о своих впечатлениях от плава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ния на корабле;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>— работать в паре: по рисунку-схеме знако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миться с устройством корабля, проводить само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проверку и взаимопроверку;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1D19E5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Зачем строят самолёты?</w:t>
            </w:r>
          </w:p>
          <w:p w:rsidR="006F689B" w:rsidRPr="0051232F" w:rsidRDefault="006F689B" w:rsidP="006F689B">
            <w:pPr>
              <w:shd w:val="clear" w:color="auto" w:fill="FFFFFF"/>
              <w:spacing w:after="0" w:line="240" w:lineRule="auto"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Самолёты — воздушный транспорт. Виды само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лётов в зависимости от их назначения (пасса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жирские, грузовые, военные, спортивные).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Устройство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самолёта</w:t>
            </w:r>
            <w:proofErr w:type="spellEnd"/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1232F">
              <w:rPr>
                <w:rFonts w:ascii="Times New Roman" w:eastAsia="Calibri" w:hAnsi="Times New Roman" w:cs="Times New Roman"/>
                <w:spacing w:val="-2"/>
                <w:w w:val="105"/>
                <w:sz w:val="24"/>
                <w:szCs w:val="24"/>
                <w:lang w:eastAsia="ru-RU"/>
              </w:rPr>
              <w:t>Самолеты</w:t>
            </w:r>
            <w:proofErr w:type="spellEnd"/>
            <w:r w:rsidRPr="0051232F">
              <w:rPr>
                <w:rFonts w:ascii="Times New Roman" w:eastAsia="Calibri" w:hAnsi="Times New Roman" w:cs="Times New Roman"/>
                <w:spacing w:val="-2"/>
                <w:w w:val="105"/>
                <w:sz w:val="24"/>
                <w:szCs w:val="24"/>
                <w:lang w:eastAsia="ru-RU"/>
              </w:rPr>
              <w:t xml:space="preserve"> </w:t>
            </w:r>
            <w:r w:rsidRPr="0051232F">
              <w:rPr>
                <w:rFonts w:ascii="Times New Roman" w:eastAsia="Calibri" w:hAnsi="Times New Roman" w:cs="Times New Roman"/>
                <w:spacing w:val="-1"/>
                <w:w w:val="105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1232F">
              <w:rPr>
                <w:rFonts w:ascii="Times New Roman" w:eastAsia="Calibri" w:hAnsi="Times New Roman" w:cs="Times New Roman"/>
                <w:spacing w:val="-1"/>
                <w:w w:val="105"/>
                <w:sz w:val="24"/>
                <w:szCs w:val="24"/>
                <w:lang w:eastAsia="ru-RU"/>
              </w:rPr>
              <w:t>прошлом</w:t>
            </w:r>
            <w:proofErr w:type="spellEnd"/>
            <w:r w:rsidRPr="0051232F">
              <w:rPr>
                <w:rFonts w:ascii="Times New Roman" w:eastAsia="Calibri" w:hAnsi="Times New Roman" w:cs="Times New Roman"/>
                <w:spacing w:val="-1"/>
                <w:w w:val="105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1232F">
              <w:rPr>
                <w:rFonts w:ascii="Times New Roman" w:eastAsia="Calibri" w:hAnsi="Times New Roman" w:cs="Times New Roman"/>
                <w:spacing w:val="-1"/>
                <w:w w:val="105"/>
                <w:sz w:val="24"/>
                <w:szCs w:val="24"/>
                <w:lang w:eastAsia="ru-RU"/>
              </w:rPr>
              <w:t>теперь</w:t>
            </w:r>
            <w:proofErr w:type="spellEnd"/>
            <w:r w:rsidRPr="0051232F">
              <w:rPr>
                <w:rFonts w:ascii="Times New Roman" w:eastAsia="Calibri" w:hAnsi="Times New Roman" w:cs="Times New Roman"/>
                <w:spacing w:val="-1"/>
                <w:w w:val="105"/>
                <w:sz w:val="24"/>
                <w:szCs w:val="24"/>
                <w:lang w:eastAsia="ru-RU"/>
              </w:rPr>
              <w:t>.</w:t>
            </w:r>
          </w:p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F689B" w:rsidRPr="0051232F" w:rsidRDefault="006F689B" w:rsidP="006F689B">
            <w:pPr>
              <w:shd w:val="clear" w:color="auto" w:fill="FFFFFF"/>
              <w:spacing w:after="0" w:line="240" w:lineRule="auto"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классифицировать самолёты в зависимости от их назначения;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рассказывать о своих впечатлениях от полёта на самолёте;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работать в паре: по рисунку-схеме знако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миться с устройством самолёта, проводить са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мопроверку и взаимопроверку;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</w:t>
            </w: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a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Почему в автомобиле и поезде нужно соблю</w:t>
            </w: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softHyphen/>
              <w:t>дать правила безопасности?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Правила безопасности в автомобиле, в поезде и на железной дороге, а также в других средствах транспорта (автобусе, троллейбусе, трамвае).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обобщать сведения о транспорте, получен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ные на предыдущих уроках;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обсуждать необходимость соблюдения пра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вил безопасности в транспорте;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работать в группе: знакомиться с пра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вилами безопасности в автомобиле, поезде и на железной дороге; рассказывать о прави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лах безопасности в автобусе, троллейбусе, трам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вае;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участвовать в ролевой игре, моделирующей правила безопасности в транспорте и действия в опасной ситуации;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Почему на корабле и в самолёте нужно со</w:t>
            </w: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softHyphen/>
              <w:t>блюдать правила безопасности?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Правила безопасности на водном и воздушном транспорте. Спасательные средства на корабле и в самолёте.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работать в группе: знакомиться с правила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ми безопасности и спасательными средствами на корабле и в самолёте;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— участвовать в ролевой игре, моделирующей правила безопасности на водном и воздушном транспорте и действия в опасной ситуации;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014493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1449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Зачем люди осваивают космос?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Систематизация сведений о космосе, получен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ных в течение года. Освоение человеком космо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са: цели полётов в космос. Ю.А. Гагарин — пер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вый космонавт Земли, искусственные спутники Земли, космические научные станции.</w:t>
            </w:r>
          </w:p>
          <w:p w:rsidR="006F689B" w:rsidRPr="006F689B" w:rsidRDefault="006F689B" w:rsidP="006F689B">
            <w:pPr>
              <w:shd w:val="clear" w:color="auto" w:fill="FFFFFF"/>
              <w:spacing w:after="0" w:line="240" w:lineRule="auto"/>
              <w:ind w:right="53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рассказывать об освоении человеком космо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са, опираясь на иллюстрации учебника;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работать в группе: высказывать предполо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жения по вопросам учебника, осуществлять Са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мопроверку;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моделировать экипировку космонавта;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участвовать в ролевой игре «Полёт в кос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мос»;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Почему мы часто слышим слово «экология»?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pacing w:val="-2"/>
                <w:w w:val="105"/>
                <w:sz w:val="24"/>
                <w:szCs w:val="24"/>
                <w:lang w:val="ru-RU" w:eastAsia="ru-RU"/>
              </w:rPr>
              <w:t xml:space="preserve">Экология — наука, которая учит нас бережно относиться </w:t>
            </w:r>
            <w:r w:rsidRPr="006F689B">
              <w:rPr>
                <w:rFonts w:ascii="Times New Roman" w:eastAsia="Calibri" w:hAnsi="Times New Roman" w:cs="Times New Roman"/>
                <w:w w:val="105"/>
                <w:sz w:val="24"/>
                <w:szCs w:val="24"/>
                <w:lang w:val="ru-RU" w:eastAsia="ru-RU"/>
              </w:rPr>
              <w:t xml:space="preserve">к окружающему миру, к своей планете. 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Первоначальное представление об экологии. Взаимосвязи между человеком и природой. 22 апреля -  День Земли.</w:t>
            </w:r>
          </w:p>
          <w:p w:rsidR="006F689B" w:rsidRPr="006F689B" w:rsidRDefault="006F689B" w:rsidP="006F689B">
            <w:pPr>
              <w:shd w:val="clear" w:color="auto" w:fill="FFFFFF"/>
              <w:spacing w:after="0" w:line="240" w:lineRule="auto"/>
              <w:ind w:right="53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Понимать учебную задачу урока и стремить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ся её выполнить;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находить в тексте учебника ответы на во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просы;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приводить примеры взаимосвязей между че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 xml:space="preserve">ловеком и природой;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оценивать свои поступки по отношению к природе и рассказывать о них;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участвовать в конкурсе рисунков на тему «Чудесный мир природы»;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отвечать на итоговые вопросы и оценивать свои достижения на уроке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F689B" w:rsidRPr="005A5F1C" w:rsidTr="006F689B">
        <w:tc>
          <w:tcPr>
            <w:tcW w:w="536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2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65-66</w:t>
            </w:r>
          </w:p>
        </w:tc>
        <w:tc>
          <w:tcPr>
            <w:tcW w:w="874" w:type="dxa"/>
          </w:tcPr>
          <w:p w:rsidR="006F689B" w:rsidRPr="0051232F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9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Проверим себя и оценим свои достижения по разделу «Почему и зачем?» 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Презентация проекта «Мои домашние питом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цы». Проверка знаний и умений. Роль наблю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дений, опытов, книг и других источников информации в по</w:t>
            </w: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softHyphen/>
              <w:t>знании окружающего мира.</w:t>
            </w:r>
          </w:p>
        </w:tc>
        <w:tc>
          <w:tcPr>
            <w:tcW w:w="5946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Выполнять тестовые задания учебника;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выступать с подготовленными сообщениями, иллюстрировать их наглядными материалами;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— обсуждать выступления учащихся; </w:t>
            </w:r>
          </w:p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689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— оценивать свои достижения и достижения других учащихся</w:t>
            </w:r>
          </w:p>
        </w:tc>
        <w:tc>
          <w:tcPr>
            <w:tcW w:w="2268" w:type="dxa"/>
          </w:tcPr>
          <w:p w:rsidR="006F689B" w:rsidRPr="006F689B" w:rsidRDefault="006F689B" w:rsidP="006F68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6F689B" w:rsidRPr="006F689B" w:rsidRDefault="006F689B" w:rsidP="006F689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6F689B" w:rsidRPr="006F689B" w:rsidRDefault="006F689B" w:rsidP="006F689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6F689B" w:rsidRPr="006F689B" w:rsidRDefault="006F689B">
      <w:pPr>
        <w:rPr>
          <w:lang w:val="ru-RU"/>
        </w:rPr>
        <w:sectPr w:rsidR="006F689B" w:rsidRPr="006F689B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A5749" w:rsidRPr="006F689B" w:rsidRDefault="002A5749">
      <w:pPr>
        <w:rPr>
          <w:lang w:val="ru-RU"/>
        </w:rPr>
        <w:sectPr w:rsidR="002A5749" w:rsidRPr="006F689B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A5749" w:rsidRPr="006F689B" w:rsidRDefault="002A5749">
      <w:pPr>
        <w:autoSpaceDE w:val="0"/>
        <w:autoSpaceDN w:val="0"/>
        <w:spacing w:after="78" w:line="220" w:lineRule="exact"/>
        <w:rPr>
          <w:lang w:val="ru-RU"/>
        </w:rPr>
      </w:pPr>
    </w:p>
    <w:p w:rsidR="002A5749" w:rsidRDefault="00E80A2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01449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6F689B" w:rsidRPr="006F689B" w:rsidRDefault="006F689B" w:rsidP="006F689B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ru-RU" w:eastAsia="ru-RU"/>
        </w:rPr>
      </w:pPr>
      <w:r w:rsidRPr="006F689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1.Плешаков А. А. </w:t>
      </w:r>
      <w:r w:rsidRPr="006F689B">
        <w:rPr>
          <w:rFonts w:ascii="Times New Roman" w:eastAsia="Calibri" w:hAnsi="Times New Roman" w:cs="Times New Roman"/>
          <w:bCs/>
          <w:sz w:val="24"/>
          <w:szCs w:val="24"/>
          <w:lang w:val="ru-RU" w:eastAsia="ru-RU"/>
        </w:rPr>
        <w:t>Окружающий мир. Рабочие про</w:t>
      </w:r>
      <w:r w:rsidRPr="006F689B">
        <w:rPr>
          <w:rFonts w:ascii="Times New Roman" w:eastAsia="Calibri" w:hAnsi="Times New Roman" w:cs="Times New Roman"/>
          <w:bCs/>
          <w:sz w:val="24"/>
          <w:szCs w:val="24"/>
          <w:lang w:val="ru-RU" w:eastAsia="ru-RU"/>
        </w:rPr>
        <w:softHyphen/>
        <w:t xml:space="preserve">граммы. 1—4 классы. — М.: </w:t>
      </w:r>
      <w:r w:rsidRPr="006F689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Просвещение, </w:t>
      </w:r>
      <w:r w:rsidRPr="006F689B">
        <w:rPr>
          <w:rFonts w:ascii="Times New Roman" w:eastAsia="Calibri" w:hAnsi="Times New Roman" w:cs="Times New Roman"/>
          <w:bCs/>
          <w:sz w:val="24"/>
          <w:szCs w:val="24"/>
          <w:lang w:val="ru-RU" w:eastAsia="ru-RU"/>
        </w:rPr>
        <w:t>2014.</w:t>
      </w:r>
    </w:p>
    <w:p w:rsidR="006F689B" w:rsidRPr="006F689B" w:rsidRDefault="006F689B" w:rsidP="006F689B">
      <w:pPr>
        <w:spacing w:before="60" w:after="60" w:line="264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</w:pPr>
      <w:r w:rsidRPr="006F689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Учебник по окружающему миру для 1 класса  Плешаков А.А. «Мир вокруг нас» в двух частях, М.: Просвещение, 2011. с логотипом ФГОС</w:t>
      </w:r>
    </w:p>
    <w:p w:rsidR="006F689B" w:rsidRPr="006F689B" w:rsidRDefault="006F689B" w:rsidP="006F689B">
      <w:pPr>
        <w:spacing w:before="60" w:after="60" w:line="264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</w:pPr>
      <w:r w:rsidRPr="006F689B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3. Плешаков А.А, </w:t>
      </w:r>
      <w:proofErr w:type="spellStart"/>
      <w:r w:rsidRPr="006F689B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Крючкова</w:t>
      </w:r>
      <w:proofErr w:type="spellEnd"/>
      <w:r w:rsidRPr="006F689B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Е.А. Окружающий мир, Рабочая тетрадь. 1 класс, М., Просвещение, 2014.</w:t>
      </w:r>
    </w:p>
    <w:p w:rsidR="006F689B" w:rsidRPr="006F689B" w:rsidRDefault="006F689B" w:rsidP="006F689B">
      <w:pPr>
        <w:spacing w:before="60" w:after="60" w:line="264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</w:pPr>
      <w:r w:rsidRPr="006F689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4. Окружающий мир. 1 класс. Электронное приложение к учебнику </w:t>
      </w:r>
      <w:proofErr w:type="spellStart"/>
      <w:r w:rsidRPr="006F689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А.А.Плешакова</w:t>
      </w:r>
      <w:proofErr w:type="spellEnd"/>
      <w:r w:rsidRPr="006F689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r w:rsidRPr="006F689B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М., Просвещение, 2014.</w:t>
      </w:r>
    </w:p>
    <w:p w:rsidR="006F689B" w:rsidRPr="006F689B" w:rsidRDefault="006F689B" w:rsidP="006F689B">
      <w:pPr>
        <w:spacing w:before="60" w:after="60" w:line="264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F689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5. Плешаков А.А. От земли до неба. Атлас-определитель, М.: Просвещение, 2010г.</w:t>
      </w:r>
    </w:p>
    <w:p w:rsidR="006F689B" w:rsidRPr="006F689B" w:rsidRDefault="006F689B">
      <w:pPr>
        <w:autoSpaceDE w:val="0"/>
        <w:autoSpaceDN w:val="0"/>
        <w:spacing w:after="0" w:line="230" w:lineRule="auto"/>
        <w:rPr>
          <w:lang w:val="ru-RU"/>
        </w:rPr>
      </w:pPr>
    </w:p>
    <w:p w:rsidR="006F689B" w:rsidRPr="006F689B" w:rsidRDefault="00E80A20" w:rsidP="006F689B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ru-RU" w:eastAsia="ru-RU"/>
        </w:rPr>
      </w:pPr>
      <w:r w:rsidRPr="00E80A2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E80A20">
        <w:rPr>
          <w:lang w:val="ru-RU"/>
        </w:rPr>
        <w:br/>
      </w:r>
      <w:r w:rsidR="006F689B" w:rsidRPr="006F689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1.Плешаков А. А. </w:t>
      </w:r>
      <w:r w:rsidR="006F689B" w:rsidRPr="006F689B">
        <w:rPr>
          <w:rFonts w:ascii="Times New Roman" w:eastAsia="Calibri" w:hAnsi="Times New Roman" w:cs="Times New Roman"/>
          <w:bCs/>
          <w:sz w:val="24"/>
          <w:szCs w:val="24"/>
          <w:lang w:val="ru-RU" w:eastAsia="ru-RU"/>
        </w:rPr>
        <w:t>Окружающий мир. Рабочие про</w:t>
      </w:r>
      <w:r w:rsidR="006F689B" w:rsidRPr="006F689B">
        <w:rPr>
          <w:rFonts w:ascii="Times New Roman" w:eastAsia="Calibri" w:hAnsi="Times New Roman" w:cs="Times New Roman"/>
          <w:bCs/>
          <w:sz w:val="24"/>
          <w:szCs w:val="24"/>
          <w:lang w:val="ru-RU" w:eastAsia="ru-RU"/>
        </w:rPr>
        <w:softHyphen/>
        <w:t xml:space="preserve">граммы. 1—4 классы. — М.: </w:t>
      </w:r>
      <w:r w:rsidR="006F689B" w:rsidRPr="006F689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Просвещение, </w:t>
      </w:r>
      <w:r w:rsidR="006F689B" w:rsidRPr="006F689B">
        <w:rPr>
          <w:rFonts w:ascii="Times New Roman" w:eastAsia="Calibri" w:hAnsi="Times New Roman" w:cs="Times New Roman"/>
          <w:bCs/>
          <w:sz w:val="24"/>
          <w:szCs w:val="24"/>
          <w:lang w:val="ru-RU" w:eastAsia="ru-RU"/>
        </w:rPr>
        <w:t>2014.</w:t>
      </w:r>
    </w:p>
    <w:p w:rsidR="006F689B" w:rsidRPr="006F689B" w:rsidRDefault="006F689B" w:rsidP="006F689B">
      <w:pPr>
        <w:spacing w:before="60" w:after="60" w:line="264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</w:pPr>
      <w:r w:rsidRPr="006F689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Учебник по окружающему миру для 1 класса  Плешаков А.А. «Мир вокруг нас» в двух частях, М.: Просвещение, 2011. с логотипом ФГОС</w:t>
      </w:r>
    </w:p>
    <w:p w:rsidR="006F689B" w:rsidRPr="006F689B" w:rsidRDefault="006F689B" w:rsidP="006F689B">
      <w:pPr>
        <w:spacing w:before="60" w:after="60" w:line="264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</w:pPr>
      <w:r w:rsidRPr="006F689B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3. Плешаков А.А, </w:t>
      </w:r>
      <w:proofErr w:type="spellStart"/>
      <w:r w:rsidRPr="006F689B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Крючкова</w:t>
      </w:r>
      <w:proofErr w:type="spellEnd"/>
      <w:r w:rsidRPr="006F689B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Е.А. Окружающий мир, Рабочая тетрадь. 1 класс, М., Просвещение, 2014.</w:t>
      </w:r>
    </w:p>
    <w:p w:rsidR="006F689B" w:rsidRDefault="00E80A20">
      <w:pPr>
        <w:autoSpaceDE w:val="0"/>
        <w:autoSpaceDN w:val="0"/>
        <w:spacing w:before="346" w:after="0" w:line="382" w:lineRule="auto"/>
        <w:ind w:right="144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E80A20">
        <w:rPr>
          <w:lang w:val="ru-RU"/>
        </w:rPr>
        <w:br/>
      </w:r>
      <w:r w:rsidRPr="00E80A2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</w:p>
    <w:p w:rsidR="002A5749" w:rsidRDefault="00E80A20">
      <w:pPr>
        <w:autoSpaceDE w:val="0"/>
        <w:autoSpaceDN w:val="0"/>
        <w:spacing w:before="346" w:after="0" w:line="382" w:lineRule="auto"/>
        <w:ind w:right="144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E80A20">
        <w:rPr>
          <w:lang w:val="ru-RU"/>
        </w:rPr>
        <w:br/>
      </w:r>
      <w:r w:rsidRPr="00E80A20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0414C4" w:rsidRDefault="000414C4">
      <w:pPr>
        <w:autoSpaceDE w:val="0"/>
        <w:autoSpaceDN w:val="0"/>
        <w:spacing w:before="346" w:after="0" w:line="382" w:lineRule="auto"/>
        <w:ind w:right="1440"/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val="ru-RU"/>
        </w:rPr>
      </w:pPr>
      <w:r w:rsidRPr="006F689B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val="ru-RU"/>
        </w:rPr>
        <w:t xml:space="preserve">Электронное приложение к учебнику </w:t>
      </w:r>
      <w:proofErr w:type="spellStart"/>
      <w:r w:rsidRPr="006F689B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val="ru-RU"/>
        </w:rPr>
        <w:t>А.А.Плешакова</w:t>
      </w:r>
      <w:proofErr w:type="spellEnd"/>
      <w:r w:rsidRPr="006F689B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val="ru-RU"/>
        </w:rPr>
        <w:t xml:space="preserve">, М., 1 класс Просвещение, 2019 </w:t>
      </w:r>
      <w:r w:rsidRPr="006F689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F689B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val="ru-RU"/>
        </w:rPr>
        <w:t>Окружающий мир 1 класс</w:t>
      </w:r>
    </w:p>
    <w:p w:rsidR="000414C4" w:rsidRPr="000414C4" w:rsidRDefault="000414C4">
      <w:pPr>
        <w:autoSpaceDE w:val="0"/>
        <w:autoSpaceDN w:val="0"/>
        <w:spacing w:before="346" w:after="0" w:line="382" w:lineRule="auto"/>
        <w:ind w:right="1440"/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val="ru-RU"/>
        </w:rPr>
        <w:t xml:space="preserve">Окружающий мир «Школа России» мультимедийное приложение к учебнику 2012г.1класс </w:t>
      </w: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www</w:t>
      </w:r>
      <w:r w:rsidRPr="000414C4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val="ru-RU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shkola</w:t>
      </w:r>
      <w:proofErr w:type="spellEnd"/>
      <w:r w:rsidRPr="000414C4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val="ru-RU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abv</w:t>
      </w:r>
      <w:proofErr w:type="spellEnd"/>
      <w:r w:rsidRPr="000414C4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val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ru</w:t>
      </w:r>
      <w:proofErr w:type="spellEnd"/>
    </w:p>
    <w:p w:rsidR="002A5749" w:rsidRPr="000414C4" w:rsidRDefault="000414C4" w:rsidP="000414C4">
      <w:pPr>
        <w:autoSpaceDE w:val="0"/>
        <w:autoSpaceDN w:val="0"/>
        <w:spacing w:before="346" w:after="0" w:line="382" w:lineRule="auto"/>
        <w:ind w:right="1440"/>
        <w:rPr>
          <w:lang w:val="ru-RU"/>
        </w:rPr>
        <w:sectPr w:rsidR="002A5749" w:rsidRPr="000414C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val="ru-RU"/>
        </w:rPr>
        <w:t>Окружающий мир «Открытый урок»</w:t>
      </w:r>
      <w:r w:rsidRPr="000414C4">
        <w:rPr>
          <w:lang w:val="ru-RU"/>
        </w:rPr>
        <w:t xml:space="preserve"> </w:t>
      </w:r>
      <w:r>
        <w:rPr>
          <w:lang w:val="ru-RU"/>
        </w:rPr>
        <w:t xml:space="preserve">1 класс </w:t>
      </w:r>
      <w:r w:rsidRPr="000414C4">
        <w:rPr>
          <w:lang w:val="ru-RU"/>
        </w:rPr>
        <w:t xml:space="preserve">  </w:t>
      </w:r>
      <w:hyperlink r:id="rId8" w:history="1">
        <w:r w:rsidRPr="003C0AE6">
          <w:rPr>
            <w:rStyle w:val="affc"/>
          </w:rPr>
          <w:t>www</w:t>
        </w:r>
        <w:r w:rsidRPr="000414C4">
          <w:rPr>
            <w:rStyle w:val="affc"/>
            <w:lang w:val="ru-RU"/>
          </w:rPr>
          <w:t>.</w:t>
        </w:r>
        <w:proofErr w:type="spellStart"/>
        <w:r w:rsidRPr="003C0AE6">
          <w:rPr>
            <w:rStyle w:val="affc"/>
          </w:rPr>
          <w:t>infourok</w:t>
        </w:r>
        <w:proofErr w:type="spellEnd"/>
        <w:r w:rsidRPr="000414C4">
          <w:rPr>
            <w:rStyle w:val="affc"/>
            <w:lang w:val="ru-RU"/>
          </w:rPr>
          <w:t>.</w:t>
        </w:r>
        <w:proofErr w:type="spellStart"/>
        <w:r w:rsidRPr="003C0AE6">
          <w:rPr>
            <w:rStyle w:val="affc"/>
          </w:rPr>
          <w:t>ru</w:t>
        </w:r>
        <w:proofErr w:type="spellEnd"/>
      </w:hyperlink>
      <w:r w:rsidRPr="000414C4">
        <w:rPr>
          <w:lang w:val="ru-RU"/>
        </w:rPr>
        <w:t xml:space="preserve"> </w:t>
      </w:r>
      <w:proofErr w:type="spellStart"/>
      <w:r>
        <w:t>proekt</w:t>
      </w:r>
      <w:proofErr w:type="spellEnd"/>
      <w:r w:rsidRPr="000414C4">
        <w:rPr>
          <w:lang w:val="ru-RU"/>
        </w:rPr>
        <w:t>.</w:t>
      </w:r>
    </w:p>
    <w:p w:rsidR="002A5749" w:rsidRPr="00E80A20" w:rsidRDefault="002A5749">
      <w:pPr>
        <w:autoSpaceDE w:val="0"/>
        <w:autoSpaceDN w:val="0"/>
        <w:spacing w:after="78" w:line="220" w:lineRule="exact"/>
        <w:rPr>
          <w:lang w:val="ru-RU"/>
        </w:rPr>
      </w:pPr>
    </w:p>
    <w:p w:rsidR="002A5749" w:rsidRPr="00E80A20" w:rsidRDefault="00E80A20">
      <w:pPr>
        <w:autoSpaceDE w:val="0"/>
        <w:autoSpaceDN w:val="0"/>
        <w:spacing w:after="0" w:line="379" w:lineRule="auto"/>
        <w:ind w:right="432"/>
        <w:rPr>
          <w:lang w:val="ru-RU"/>
        </w:rPr>
      </w:pPr>
      <w:r w:rsidRPr="00E80A2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E80A20">
        <w:rPr>
          <w:lang w:val="ru-RU"/>
        </w:rPr>
        <w:br/>
      </w:r>
      <w:r w:rsidRPr="00E80A20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ЛАБОРАТОРНЫХ, ПРАКТИЧЕСКИХ РАБОТ, ДЕМОНСТРАЦИЙ</w:t>
      </w:r>
    </w:p>
    <w:p w:rsidR="002A5749" w:rsidRPr="00E80A20" w:rsidRDefault="002A5749">
      <w:pPr>
        <w:rPr>
          <w:lang w:val="ru-RU"/>
        </w:rPr>
        <w:sectPr w:rsidR="002A5749" w:rsidRPr="00E80A2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80A20" w:rsidRPr="00E80A20" w:rsidRDefault="00E80A20">
      <w:pPr>
        <w:rPr>
          <w:lang w:val="ru-RU"/>
        </w:rPr>
      </w:pPr>
    </w:p>
    <w:sectPr w:rsidR="00E80A20" w:rsidRPr="00E80A20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99252EC"/>
    <w:multiLevelType w:val="multilevel"/>
    <w:tmpl w:val="F73C7F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3A55DA1"/>
    <w:multiLevelType w:val="hybridMultilevel"/>
    <w:tmpl w:val="50C861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792B15"/>
    <w:multiLevelType w:val="hybridMultilevel"/>
    <w:tmpl w:val="DC2E7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457DBE"/>
    <w:multiLevelType w:val="hybridMultilevel"/>
    <w:tmpl w:val="CF7A25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766ABA"/>
    <w:multiLevelType w:val="hybridMultilevel"/>
    <w:tmpl w:val="55680F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6B19FA"/>
    <w:multiLevelType w:val="hybridMultilevel"/>
    <w:tmpl w:val="4EF47DC4"/>
    <w:lvl w:ilvl="0" w:tplc="0419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>
    <w:nsid w:val="55FE40DB"/>
    <w:multiLevelType w:val="hybridMultilevel"/>
    <w:tmpl w:val="FC364ED8"/>
    <w:lvl w:ilvl="0" w:tplc="ED3CDE98">
      <w:start w:val="5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91549EB"/>
    <w:multiLevelType w:val="hybridMultilevel"/>
    <w:tmpl w:val="3B22EBCC"/>
    <w:lvl w:ilvl="0" w:tplc="7438F9F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BE3D56"/>
    <w:multiLevelType w:val="hybridMultilevel"/>
    <w:tmpl w:val="7C9AC71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C610281"/>
    <w:multiLevelType w:val="hybridMultilevel"/>
    <w:tmpl w:val="7A36D1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4634BC3"/>
    <w:multiLevelType w:val="hybridMultilevel"/>
    <w:tmpl w:val="5498B9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6"/>
  </w:num>
  <w:num w:numId="12">
    <w:abstractNumId w:val="17"/>
  </w:num>
  <w:num w:numId="13">
    <w:abstractNumId w:val="18"/>
  </w:num>
  <w:num w:numId="14">
    <w:abstractNumId w:val="15"/>
  </w:num>
  <w:num w:numId="15">
    <w:abstractNumId w:val="10"/>
  </w:num>
  <w:num w:numId="16">
    <w:abstractNumId w:val="11"/>
  </w:num>
  <w:num w:numId="17">
    <w:abstractNumId w:val="13"/>
  </w:num>
  <w:num w:numId="18">
    <w:abstractNumId w:val="12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14493"/>
    <w:rsid w:val="00034616"/>
    <w:rsid w:val="000414C4"/>
    <w:rsid w:val="0006063C"/>
    <w:rsid w:val="0015074B"/>
    <w:rsid w:val="001D19E5"/>
    <w:rsid w:val="0029639D"/>
    <w:rsid w:val="002A5749"/>
    <w:rsid w:val="00326F90"/>
    <w:rsid w:val="005A5F1C"/>
    <w:rsid w:val="006F689B"/>
    <w:rsid w:val="00AA1D8D"/>
    <w:rsid w:val="00B47730"/>
    <w:rsid w:val="00CB0664"/>
    <w:rsid w:val="00E80A2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Normal (Web)"/>
    <w:basedOn w:val="a1"/>
    <w:uiPriority w:val="99"/>
    <w:semiHidden/>
    <w:unhideWhenUsed/>
    <w:rsid w:val="00E80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c">
    <w:name w:val="Основной текст (2)_"/>
    <w:basedOn w:val="a2"/>
    <w:link w:val="2d"/>
    <w:rsid w:val="00E80A2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f9">
    <w:name w:val="Основной текст_"/>
    <w:basedOn w:val="a2"/>
    <w:link w:val="14"/>
    <w:rsid w:val="00E80A20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2d">
    <w:name w:val="Основной текст (2)"/>
    <w:basedOn w:val="a1"/>
    <w:link w:val="2c"/>
    <w:rsid w:val="00E80A20"/>
    <w:pPr>
      <w:widowControl w:val="0"/>
      <w:shd w:val="clear" w:color="auto" w:fill="FFFFFF"/>
      <w:spacing w:after="260" w:line="266" w:lineRule="auto"/>
      <w:ind w:left="2760" w:firstLine="280"/>
    </w:pPr>
    <w:rPr>
      <w:rFonts w:ascii="Times New Roman" w:eastAsia="Times New Roman" w:hAnsi="Times New Roman" w:cs="Times New Roman"/>
    </w:rPr>
  </w:style>
  <w:style w:type="paragraph" w:customStyle="1" w:styleId="14">
    <w:name w:val="Основной текст1"/>
    <w:basedOn w:val="a1"/>
    <w:link w:val="aff9"/>
    <w:rsid w:val="00E80A20"/>
    <w:pPr>
      <w:widowControl w:val="0"/>
      <w:shd w:val="clear" w:color="auto" w:fill="FFFFFF"/>
      <w:spacing w:after="100" w:line="283" w:lineRule="auto"/>
    </w:pPr>
    <w:rPr>
      <w:rFonts w:ascii="Arial" w:eastAsia="Arial" w:hAnsi="Arial" w:cs="Arial"/>
      <w:sz w:val="16"/>
      <w:szCs w:val="16"/>
    </w:rPr>
  </w:style>
  <w:style w:type="paragraph" w:styleId="affa">
    <w:name w:val="Balloon Text"/>
    <w:basedOn w:val="a1"/>
    <w:link w:val="affb"/>
    <w:unhideWhenUsed/>
    <w:rsid w:val="006F689B"/>
    <w:pPr>
      <w:spacing w:after="0" w:line="240" w:lineRule="auto"/>
    </w:pPr>
    <w:rPr>
      <w:rFonts w:ascii="Tahoma" w:eastAsiaTheme="minorHAnsi" w:hAnsi="Tahoma" w:cs="Tahoma"/>
      <w:sz w:val="16"/>
      <w:szCs w:val="16"/>
      <w:lang w:val="ru-RU"/>
    </w:rPr>
  </w:style>
  <w:style w:type="character" w:customStyle="1" w:styleId="affb">
    <w:name w:val="Текст выноски Знак"/>
    <w:basedOn w:val="a2"/>
    <w:link w:val="affa"/>
    <w:rsid w:val="006F689B"/>
    <w:rPr>
      <w:rFonts w:ascii="Tahoma" w:eastAsiaTheme="minorHAnsi" w:hAnsi="Tahoma" w:cs="Tahoma"/>
      <w:sz w:val="16"/>
      <w:szCs w:val="16"/>
      <w:lang w:val="ru-RU"/>
    </w:rPr>
  </w:style>
  <w:style w:type="numbering" w:customStyle="1" w:styleId="15">
    <w:name w:val="Нет списка1"/>
    <w:next w:val="a4"/>
    <w:semiHidden/>
    <w:unhideWhenUsed/>
    <w:rsid w:val="006F689B"/>
  </w:style>
  <w:style w:type="character" w:customStyle="1" w:styleId="FontStyle19">
    <w:name w:val="Font Style19"/>
    <w:rsid w:val="006F689B"/>
    <w:rPr>
      <w:rFonts w:ascii="Times New Roman" w:hAnsi="Times New Roman" w:cs="Times New Roman"/>
      <w:sz w:val="22"/>
      <w:szCs w:val="22"/>
    </w:rPr>
  </w:style>
  <w:style w:type="paragraph" w:customStyle="1" w:styleId="16">
    <w:name w:val="Без интервала1"/>
    <w:rsid w:val="006F689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17">
    <w:name w:val="Абзац списка1"/>
    <w:basedOn w:val="a1"/>
    <w:rsid w:val="006F689B"/>
    <w:pPr>
      <w:ind w:left="720"/>
      <w:contextualSpacing/>
    </w:pPr>
    <w:rPr>
      <w:rFonts w:ascii="Cambria" w:eastAsia="Times New Roman" w:hAnsi="Cambria" w:cs="Times New Roman"/>
    </w:rPr>
  </w:style>
  <w:style w:type="character" w:styleId="affc">
    <w:name w:val="Hyperlink"/>
    <w:basedOn w:val="a2"/>
    <w:uiPriority w:val="99"/>
    <w:unhideWhenUsed/>
    <w:rsid w:val="000414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Normal (Web)"/>
    <w:basedOn w:val="a1"/>
    <w:uiPriority w:val="99"/>
    <w:semiHidden/>
    <w:unhideWhenUsed/>
    <w:rsid w:val="00E80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c">
    <w:name w:val="Основной текст (2)_"/>
    <w:basedOn w:val="a2"/>
    <w:link w:val="2d"/>
    <w:rsid w:val="00E80A2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f9">
    <w:name w:val="Основной текст_"/>
    <w:basedOn w:val="a2"/>
    <w:link w:val="14"/>
    <w:rsid w:val="00E80A20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2d">
    <w:name w:val="Основной текст (2)"/>
    <w:basedOn w:val="a1"/>
    <w:link w:val="2c"/>
    <w:rsid w:val="00E80A20"/>
    <w:pPr>
      <w:widowControl w:val="0"/>
      <w:shd w:val="clear" w:color="auto" w:fill="FFFFFF"/>
      <w:spacing w:after="260" w:line="266" w:lineRule="auto"/>
      <w:ind w:left="2760" w:firstLine="280"/>
    </w:pPr>
    <w:rPr>
      <w:rFonts w:ascii="Times New Roman" w:eastAsia="Times New Roman" w:hAnsi="Times New Roman" w:cs="Times New Roman"/>
    </w:rPr>
  </w:style>
  <w:style w:type="paragraph" w:customStyle="1" w:styleId="14">
    <w:name w:val="Основной текст1"/>
    <w:basedOn w:val="a1"/>
    <w:link w:val="aff9"/>
    <w:rsid w:val="00E80A20"/>
    <w:pPr>
      <w:widowControl w:val="0"/>
      <w:shd w:val="clear" w:color="auto" w:fill="FFFFFF"/>
      <w:spacing w:after="100" w:line="283" w:lineRule="auto"/>
    </w:pPr>
    <w:rPr>
      <w:rFonts w:ascii="Arial" w:eastAsia="Arial" w:hAnsi="Arial" w:cs="Arial"/>
      <w:sz w:val="16"/>
      <w:szCs w:val="16"/>
    </w:rPr>
  </w:style>
  <w:style w:type="paragraph" w:styleId="affa">
    <w:name w:val="Balloon Text"/>
    <w:basedOn w:val="a1"/>
    <w:link w:val="affb"/>
    <w:unhideWhenUsed/>
    <w:rsid w:val="006F689B"/>
    <w:pPr>
      <w:spacing w:after="0" w:line="240" w:lineRule="auto"/>
    </w:pPr>
    <w:rPr>
      <w:rFonts w:ascii="Tahoma" w:eastAsiaTheme="minorHAnsi" w:hAnsi="Tahoma" w:cs="Tahoma"/>
      <w:sz w:val="16"/>
      <w:szCs w:val="16"/>
      <w:lang w:val="ru-RU"/>
    </w:rPr>
  </w:style>
  <w:style w:type="character" w:customStyle="1" w:styleId="affb">
    <w:name w:val="Текст выноски Знак"/>
    <w:basedOn w:val="a2"/>
    <w:link w:val="affa"/>
    <w:rsid w:val="006F689B"/>
    <w:rPr>
      <w:rFonts w:ascii="Tahoma" w:eastAsiaTheme="minorHAnsi" w:hAnsi="Tahoma" w:cs="Tahoma"/>
      <w:sz w:val="16"/>
      <w:szCs w:val="16"/>
      <w:lang w:val="ru-RU"/>
    </w:rPr>
  </w:style>
  <w:style w:type="numbering" w:customStyle="1" w:styleId="15">
    <w:name w:val="Нет списка1"/>
    <w:next w:val="a4"/>
    <w:semiHidden/>
    <w:unhideWhenUsed/>
    <w:rsid w:val="006F689B"/>
  </w:style>
  <w:style w:type="character" w:customStyle="1" w:styleId="FontStyle19">
    <w:name w:val="Font Style19"/>
    <w:rsid w:val="006F689B"/>
    <w:rPr>
      <w:rFonts w:ascii="Times New Roman" w:hAnsi="Times New Roman" w:cs="Times New Roman"/>
      <w:sz w:val="22"/>
      <w:szCs w:val="22"/>
    </w:rPr>
  </w:style>
  <w:style w:type="paragraph" w:customStyle="1" w:styleId="16">
    <w:name w:val="Без интервала1"/>
    <w:rsid w:val="006F689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17">
    <w:name w:val="Абзац списка1"/>
    <w:basedOn w:val="a1"/>
    <w:rsid w:val="006F689B"/>
    <w:pPr>
      <w:ind w:left="720"/>
      <w:contextualSpacing/>
    </w:pPr>
    <w:rPr>
      <w:rFonts w:ascii="Cambria" w:eastAsia="Times New Roman" w:hAnsi="Cambria" w:cs="Times New Roman"/>
    </w:rPr>
  </w:style>
  <w:style w:type="character" w:styleId="affc">
    <w:name w:val="Hyperlink"/>
    <w:basedOn w:val="a2"/>
    <w:uiPriority w:val="99"/>
    <w:unhideWhenUsed/>
    <w:rsid w:val="000414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uro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D28A20-70EC-4E6F-87E3-B582EE6F5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47</Pages>
  <Words>11969</Words>
  <Characters>68225</Characters>
  <Application>Microsoft Office Word</Application>
  <DocSecurity>0</DocSecurity>
  <Lines>568</Lines>
  <Paragraphs>160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80034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IT-BOSS</cp:lastModifiedBy>
  <cp:revision>5</cp:revision>
  <dcterms:created xsi:type="dcterms:W3CDTF">2013-12-23T23:15:00Z</dcterms:created>
  <dcterms:modified xsi:type="dcterms:W3CDTF">2022-10-03T04:35:00Z</dcterms:modified>
  <cp:category/>
</cp:coreProperties>
</file>